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C014C" w:rsidRPr="00B27675" w:rsidRDefault="004C014C" w:rsidP="00442940">
      <w:pPr>
        <w:spacing w:line="276" w:lineRule="auto"/>
        <w:jc w:val="center"/>
        <w:rPr>
          <w:b/>
          <w:u w:val="single"/>
        </w:rPr>
      </w:pPr>
    </w:p>
    <w:p w:rsidR="004C014C" w:rsidRDefault="004C014C" w:rsidP="00442940">
      <w:pPr>
        <w:spacing w:line="276" w:lineRule="auto"/>
        <w:jc w:val="center"/>
        <w:rPr>
          <w:b/>
        </w:rPr>
      </w:pPr>
    </w:p>
    <w:p w:rsidR="000C3400" w:rsidRDefault="000C3400" w:rsidP="00442940">
      <w:pPr>
        <w:spacing w:line="276" w:lineRule="auto"/>
        <w:jc w:val="center"/>
        <w:rPr>
          <w:b/>
        </w:rPr>
      </w:pPr>
    </w:p>
    <w:p w:rsidR="000C3400" w:rsidRDefault="000C3400" w:rsidP="00442940">
      <w:pPr>
        <w:spacing w:line="276" w:lineRule="auto"/>
        <w:jc w:val="center"/>
        <w:rPr>
          <w:b/>
        </w:rPr>
      </w:pPr>
    </w:p>
    <w:p w:rsidR="000C3400" w:rsidRDefault="000C3400" w:rsidP="00442940">
      <w:pPr>
        <w:spacing w:line="276" w:lineRule="auto"/>
        <w:jc w:val="center"/>
        <w:rPr>
          <w:b/>
        </w:rPr>
      </w:pPr>
    </w:p>
    <w:p w:rsidR="000C3400" w:rsidRPr="008B66ED" w:rsidRDefault="000C3400" w:rsidP="00442940">
      <w:pPr>
        <w:spacing w:line="276" w:lineRule="auto"/>
        <w:jc w:val="center"/>
        <w:rPr>
          <w:b/>
        </w:rPr>
      </w:pPr>
    </w:p>
    <w:p w:rsidR="004C014C" w:rsidRPr="008B66ED" w:rsidRDefault="004C014C" w:rsidP="00442940">
      <w:pPr>
        <w:spacing w:line="276" w:lineRule="auto"/>
        <w:jc w:val="center"/>
        <w:rPr>
          <w:b/>
          <w:lang w:val="ro-RO"/>
        </w:rPr>
      </w:pPr>
      <w:r w:rsidRPr="008B66ED">
        <w:rPr>
          <w:b/>
        </w:rPr>
        <w:t>MODELE DE FORMULARE</w:t>
      </w:r>
    </w:p>
    <w:p w:rsidR="004C014C" w:rsidRPr="008B66ED" w:rsidRDefault="004C014C" w:rsidP="00442940">
      <w:pPr>
        <w:spacing w:line="276" w:lineRule="auto"/>
        <w:jc w:val="center"/>
        <w:rPr>
          <w:b/>
          <w:lang w:val="ro-RO"/>
        </w:rPr>
      </w:pPr>
    </w:p>
    <w:p w:rsidR="004C014C" w:rsidRPr="008B66ED" w:rsidRDefault="004C014C" w:rsidP="00442940">
      <w:pPr>
        <w:spacing w:line="276" w:lineRule="auto"/>
        <w:ind w:right="-1"/>
        <w:jc w:val="center"/>
        <w:rPr>
          <w:rFonts w:eastAsia="MS Mincho"/>
          <w:b/>
        </w:rPr>
      </w:pPr>
    </w:p>
    <w:p w:rsidR="00960E27" w:rsidRDefault="00960E27" w:rsidP="00442940">
      <w:pPr>
        <w:spacing w:line="276" w:lineRule="auto"/>
        <w:ind w:right="-1"/>
        <w:rPr>
          <w:rFonts w:eastAsia="MS Mincho"/>
        </w:rPr>
      </w:pPr>
    </w:p>
    <w:p w:rsidR="004C014C" w:rsidRPr="008B66ED" w:rsidRDefault="004C014C" w:rsidP="00442940">
      <w:pPr>
        <w:spacing w:line="276" w:lineRule="auto"/>
        <w:ind w:right="-1"/>
        <w:rPr>
          <w:rFonts w:eastAsia="MS Mincho"/>
        </w:rPr>
      </w:pPr>
      <w:r w:rsidRPr="008B66ED">
        <w:rPr>
          <w:rFonts w:eastAsia="MS Mincho"/>
        </w:rPr>
        <w:t xml:space="preserve">FORMULARUL </w:t>
      </w:r>
      <w:r w:rsidR="00960E27">
        <w:rPr>
          <w:rFonts w:eastAsia="MS Mincho"/>
        </w:rPr>
        <w:t>1</w:t>
      </w:r>
      <w:r w:rsidRPr="008B66ED">
        <w:rPr>
          <w:rFonts w:eastAsia="MS Mincho"/>
        </w:rPr>
        <w:t xml:space="preserve">:    </w:t>
      </w:r>
      <w:r w:rsidRPr="008B66ED">
        <w:rPr>
          <w:rFonts w:eastAsia="MS Mincho"/>
        </w:rPr>
        <w:tab/>
        <w:t xml:space="preserve">Formular </w:t>
      </w:r>
      <w:r w:rsidR="005E314C">
        <w:rPr>
          <w:rFonts w:eastAsia="MS Mincho"/>
        </w:rPr>
        <w:t xml:space="preserve">de </w:t>
      </w:r>
      <w:r w:rsidR="008D048B">
        <w:rPr>
          <w:rFonts w:eastAsia="MS Mincho"/>
        </w:rPr>
        <w:t>Propunere financiară</w:t>
      </w:r>
    </w:p>
    <w:p w:rsidR="004C014C" w:rsidRPr="008B66ED" w:rsidRDefault="004C014C" w:rsidP="00442940">
      <w:pPr>
        <w:spacing w:line="276" w:lineRule="auto"/>
        <w:ind w:left="-720" w:right="-1" w:firstLine="720"/>
        <w:rPr>
          <w:rFonts w:eastAsia="MS Mincho"/>
        </w:rPr>
      </w:pPr>
      <w:r w:rsidRPr="008B66ED">
        <w:rPr>
          <w:rFonts w:eastAsia="MS Mincho"/>
        </w:rPr>
        <w:t xml:space="preserve">FORMULARUL </w:t>
      </w:r>
      <w:r w:rsidR="00323C15">
        <w:rPr>
          <w:rFonts w:eastAsia="MS Mincho"/>
        </w:rPr>
        <w:t>2</w:t>
      </w:r>
      <w:r w:rsidRPr="008B66ED">
        <w:rPr>
          <w:rFonts w:eastAsia="MS Mincho"/>
        </w:rPr>
        <w:t xml:space="preserve">: </w:t>
      </w:r>
      <w:r w:rsidRPr="008B66ED">
        <w:rPr>
          <w:rFonts w:eastAsia="MS Mincho"/>
        </w:rPr>
        <w:tab/>
        <w:t xml:space="preserve">Acord de asociere </w:t>
      </w:r>
    </w:p>
    <w:p w:rsidR="004C014C" w:rsidRPr="008B66ED" w:rsidRDefault="00070354" w:rsidP="00442940">
      <w:pPr>
        <w:spacing w:line="276" w:lineRule="auto"/>
        <w:ind w:left="-720" w:right="-1" w:firstLine="720"/>
        <w:rPr>
          <w:rFonts w:eastAsia="MS Mincho"/>
        </w:rPr>
      </w:pPr>
      <w:r>
        <w:rPr>
          <w:rFonts w:eastAsia="MS Mincho"/>
        </w:rPr>
        <w:t>FORMULARUL 3</w:t>
      </w:r>
      <w:r w:rsidR="004C014C" w:rsidRPr="008B66ED">
        <w:rPr>
          <w:rFonts w:eastAsia="MS Mincho"/>
        </w:rPr>
        <w:t xml:space="preserve">:  </w:t>
      </w:r>
      <w:r w:rsidR="004C014C" w:rsidRPr="008B66ED">
        <w:rPr>
          <w:rFonts w:eastAsia="MS Mincho"/>
        </w:rPr>
        <w:tab/>
        <w:t>Acord de subcontractare</w:t>
      </w:r>
    </w:p>
    <w:p w:rsidR="004C014C" w:rsidRPr="008B66ED" w:rsidRDefault="00960E27" w:rsidP="00442940">
      <w:pPr>
        <w:spacing w:line="276" w:lineRule="auto"/>
        <w:ind w:left="2160" w:right="-1" w:hanging="2160"/>
        <w:rPr>
          <w:rFonts w:eastAsia="MS Mincho"/>
        </w:rPr>
      </w:pPr>
      <w:r>
        <w:rPr>
          <w:rFonts w:eastAsia="MS Mincho"/>
        </w:rPr>
        <w:t xml:space="preserve">FORMULARUL </w:t>
      </w:r>
      <w:r w:rsidR="00070354">
        <w:rPr>
          <w:rFonts w:eastAsia="MS Mincho"/>
        </w:rPr>
        <w:t>4</w:t>
      </w:r>
      <w:r w:rsidR="004C014C" w:rsidRPr="008B66ED">
        <w:rPr>
          <w:rFonts w:eastAsia="MS Mincho"/>
        </w:rPr>
        <w:t xml:space="preserve">:    DECLARAŢIE privind neîncadrarea în prevederile art. </w:t>
      </w:r>
      <w:r w:rsidR="004C014C" w:rsidRPr="008B66ED">
        <w:rPr>
          <w:rFonts w:eastAsia="MS Mincho"/>
          <w:lang w:val="en-US"/>
        </w:rPr>
        <w:t>59-</w:t>
      </w:r>
      <w:r w:rsidR="004C014C" w:rsidRPr="008B66ED">
        <w:rPr>
          <w:rFonts w:eastAsia="MS Mincho"/>
        </w:rPr>
        <w:t>60 din Legea 98/2016</w:t>
      </w:r>
    </w:p>
    <w:p w:rsidR="004C790A" w:rsidRPr="008B66ED" w:rsidRDefault="004C790A" w:rsidP="004C790A">
      <w:pPr>
        <w:spacing w:line="276" w:lineRule="auto"/>
        <w:ind w:left="-720" w:right="-1" w:firstLine="720"/>
        <w:rPr>
          <w:rFonts w:eastAsia="MS Mincho"/>
        </w:rPr>
      </w:pPr>
      <w:r w:rsidRPr="008B66ED">
        <w:rPr>
          <w:rFonts w:eastAsia="MS Mincho"/>
        </w:rPr>
        <w:t xml:space="preserve">FORMULARUL </w:t>
      </w:r>
      <w:r w:rsidR="00070354">
        <w:rPr>
          <w:rFonts w:eastAsia="MS Mincho"/>
        </w:rPr>
        <w:t>5</w:t>
      </w:r>
      <w:r w:rsidRPr="008B66ED">
        <w:rPr>
          <w:rFonts w:eastAsia="MS Mincho"/>
        </w:rPr>
        <w:t xml:space="preserve">   Declaratie cuprinzand – informatiile considerate confidentiale</w:t>
      </w:r>
    </w:p>
    <w:p w:rsidR="004C790A" w:rsidRPr="008B66ED" w:rsidRDefault="004C790A" w:rsidP="002F2FE0">
      <w:pPr>
        <w:autoSpaceDE w:val="0"/>
        <w:rPr>
          <w:rFonts w:eastAsia="MS Mincho"/>
        </w:rPr>
      </w:pPr>
      <w:r w:rsidRPr="008B66ED">
        <w:rPr>
          <w:rFonts w:eastAsia="MS Mincho"/>
        </w:rPr>
        <w:t xml:space="preserve">FORMULARUL </w:t>
      </w:r>
      <w:r w:rsidR="00070354">
        <w:rPr>
          <w:rFonts w:eastAsia="MS Mincho"/>
        </w:rPr>
        <w:t>6</w:t>
      </w:r>
      <w:r w:rsidR="00B27675" w:rsidRPr="008B66ED">
        <w:rPr>
          <w:rFonts w:eastAsia="MS Mincho"/>
        </w:rPr>
        <w:t xml:space="preserve"> </w:t>
      </w:r>
      <w:r w:rsidRPr="008B66ED">
        <w:rPr>
          <w:b/>
          <w:bCs/>
          <w:color w:val="000000"/>
        </w:rPr>
        <w:t xml:space="preserve">  </w:t>
      </w:r>
      <w:r w:rsidRPr="008B66ED">
        <w:rPr>
          <w:rFonts w:eastAsia="MS Mincho"/>
        </w:rPr>
        <w:t>Consimțământul privind prelucrarea datelor cu caracter personal</w:t>
      </w:r>
    </w:p>
    <w:p w:rsidR="004C790A" w:rsidRPr="008B66ED" w:rsidRDefault="00960E27" w:rsidP="00442940">
      <w:pPr>
        <w:spacing w:line="276" w:lineRule="auto"/>
        <w:ind w:left="-720" w:right="-1" w:firstLine="720"/>
        <w:rPr>
          <w:rFonts w:eastAsia="MS Mincho"/>
        </w:rPr>
      </w:pPr>
      <w:r>
        <w:rPr>
          <w:rFonts w:eastAsia="MS Mincho"/>
        </w:rPr>
        <w:t xml:space="preserve">FORMULARUL </w:t>
      </w:r>
      <w:r w:rsidR="00070354">
        <w:rPr>
          <w:rFonts w:eastAsia="MS Mincho"/>
        </w:rPr>
        <w:t>7</w:t>
      </w:r>
      <w:r w:rsidR="004C790A" w:rsidRPr="008B66ED">
        <w:rPr>
          <w:b/>
          <w:bCs/>
          <w:lang w:val="it-IT"/>
        </w:rPr>
        <w:t xml:space="preserve"> </w:t>
      </w:r>
      <w:r w:rsidR="00B27675" w:rsidRPr="008B66ED">
        <w:rPr>
          <w:b/>
          <w:bCs/>
          <w:lang w:val="it-IT"/>
        </w:rPr>
        <w:t xml:space="preserve">  </w:t>
      </w:r>
      <w:r w:rsidR="00804393" w:rsidRPr="008B66ED">
        <w:rPr>
          <w:rFonts w:eastAsia="MS Mincho"/>
        </w:rPr>
        <w:t>Declaraţie privind neîncadrarea în prevederile art. 164 din Legea 98/2016</w:t>
      </w:r>
    </w:p>
    <w:p w:rsidR="004C790A" w:rsidRPr="008B66ED" w:rsidRDefault="004C790A" w:rsidP="004C790A">
      <w:pPr>
        <w:ind w:left="-119" w:right="-210" w:firstLine="119"/>
        <w:contextualSpacing/>
        <w:jc w:val="both"/>
        <w:rPr>
          <w:rFonts w:eastAsia="MS Mincho"/>
        </w:rPr>
      </w:pPr>
      <w:r w:rsidRPr="008B66ED">
        <w:rPr>
          <w:rFonts w:eastAsia="MS Mincho"/>
        </w:rPr>
        <w:t xml:space="preserve">FORMULARUL </w:t>
      </w:r>
      <w:r w:rsidR="00070354">
        <w:rPr>
          <w:rFonts w:eastAsia="MS Mincho"/>
        </w:rPr>
        <w:t>8</w:t>
      </w:r>
      <w:r w:rsidRPr="008B66ED">
        <w:rPr>
          <w:b/>
        </w:rPr>
        <w:t xml:space="preserve"> </w:t>
      </w:r>
      <w:r w:rsidR="00B27675" w:rsidRPr="008B66ED">
        <w:rPr>
          <w:b/>
        </w:rPr>
        <w:t xml:space="preserve"> </w:t>
      </w:r>
      <w:r w:rsidR="00804393" w:rsidRPr="008B66ED">
        <w:rPr>
          <w:rFonts w:eastAsia="MS Mincho"/>
        </w:rPr>
        <w:t>Declaraţie privind neîncadrarea în prevederile art.165 din Legea 98/2016</w:t>
      </w:r>
    </w:p>
    <w:p w:rsidR="00804393" w:rsidRPr="008B66ED" w:rsidRDefault="004C790A" w:rsidP="00804393">
      <w:pPr>
        <w:spacing w:line="276" w:lineRule="auto"/>
        <w:ind w:right="-1"/>
        <w:rPr>
          <w:rFonts w:eastAsia="MS Mincho"/>
        </w:rPr>
      </w:pPr>
      <w:r w:rsidRPr="008B66ED">
        <w:rPr>
          <w:rFonts w:eastAsia="MS Mincho"/>
        </w:rPr>
        <w:t xml:space="preserve">FORMULARUL </w:t>
      </w:r>
      <w:r w:rsidR="00070354">
        <w:rPr>
          <w:rFonts w:eastAsia="MS Mincho"/>
        </w:rPr>
        <w:t>9</w:t>
      </w:r>
      <w:r w:rsidR="00B27675" w:rsidRPr="008B66ED">
        <w:rPr>
          <w:b/>
        </w:rPr>
        <w:t xml:space="preserve">  </w:t>
      </w:r>
      <w:r w:rsidR="00804393" w:rsidRPr="008B66ED">
        <w:rPr>
          <w:rFonts w:eastAsia="MS Mincho"/>
        </w:rPr>
        <w:t>Declaraţie privind neîncadrarea în prevederile art.167 din Legea 98/2016</w:t>
      </w:r>
    </w:p>
    <w:p w:rsidR="002F2FE0" w:rsidRDefault="002F2FE0" w:rsidP="002F2FE0">
      <w:pPr>
        <w:spacing w:line="276" w:lineRule="auto"/>
        <w:ind w:right="-1"/>
        <w:rPr>
          <w:rFonts w:eastAsia="MS Mincho"/>
        </w:rPr>
      </w:pPr>
      <w:r w:rsidRPr="008B66ED">
        <w:rPr>
          <w:rFonts w:eastAsia="MS Mincho"/>
        </w:rPr>
        <w:t>FORMULARUL 1</w:t>
      </w:r>
      <w:r w:rsidR="00070354">
        <w:rPr>
          <w:rFonts w:eastAsia="MS Mincho"/>
        </w:rPr>
        <w:t>0</w:t>
      </w:r>
      <w:r w:rsidRPr="008B66ED">
        <w:rPr>
          <w:rFonts w:eastAsia="MS Mincho"/>
        </w:rPr>
        <w:t xml:space="preserve">  </w:t>
      </w:r>
      <w:r>
        <w:rPr>
          <w:rFonts w:eastAsia="MS Mincho"/>
        </w:rPr>
        <w:t>F</w:t>
      </w:r>
      <w:r w:rsidRPr="002F2FE0">
        <w:rPr>
          <w:rFonts w:eastAsia="MS Mincho"/>
        </w:rPr>
        <w:t>ormular de participare</w:t>
      </w:r>
      <w:r w:rsidR="00FD4D12">
        <w:rPr>
          <w:rFonts w:eastAsia="MS Mincho"/>
        </w:rPr>
        <w:t xml:space="preserve"> persoana fizică</w:t>
      </w:r>
    </w:p>
    <w:p w:rsidR="00FD4D12" w:rsidRPr="002F2FE0" w:rsidRDefault="00FD4D12" w:rsidP="002F2FE0">
      <w:pPr>
        <w:spacing w:line="276" w:lineRule="auto"/>
        <w:ind w:right="-1"/>
        <w:rPr>
          <w:rFonts w:eastAsia="MS Mincho"/>
        </w:rPr>
      </w:pPr>
      <w:r w:rsidRPr="008B66ED">
        <w:rPr>
          <w:rFonts w:eastAsia="MS Mincho"/>
        </w:rPr>
        <w:t>FORMULARUL</w:t>
      </w:r>
      <w:r w:rsidR="00960E27">
        <w:rPr>
          <w:rFonts w:eastAsia="MS Mincho"/>
        </w:rPr>
        <w:t xml:space="preserve"> 1</w:t>
      </w:r>
      <w:r w:rsidR="00070354">
        <w:rPr>
          <w:rFonts w:eastAsia="MS Mincho"/>
        </w:rPr>
        <w:t>1</w:t>
      </w:r>
      <w:r>
        <w:rPr>
          <w:rFonts w:eastAsia="MS Mincho"/>
        </w:rPr>
        <w:t xml:space="preserve"> F</w:t>
      </w:r>
      <w:r w:rsidRPr="002F2FE0">
        <w:rPr>
          <w:rFonts w:eastAsia="MS Mincho"/>
        </w:rPr>
        <w:t>ormular de participare</w:t>
      </w:r>
      <w:r>
        <w:rPr>
          <w:rFonts w:eastAsia="MS Mincho"/>
        </w:rPr>
        <w:t xml:space="preserve"> persoană juridică</w:t>
      </w:r>
    </w:p>
    <w:p w:rsidR="00AF4184" w:rsidRPr="00B524A8" w:rsidRDefault="00960E27" w:rsidP="00AF4184">
      <w:pPr>
        <w:spacing w:line="276" w:lineRule="auto"/>
        <w:ind w:right="-1"/>
        <w:rPr>
          <w:rFonts w:eastAsia="MS Mincho"/>
        </w:rPr>
      </w:pPr>
      <w:r>
        <w:rPr>
          <w:rFonts w:eastAsia="MS Mincho"/>
        </w:rPr>
        <w:t>FORMULARUL 1</w:t>
      </w:r>
      <w:r w:rsidR="00070354">
        <w:rPr>
          <w:rFonts w:eastAsia="MS Mincho"/>
        </w:rPr>
        <w:t>2</w:t>
      </w:r>
      <w:r w:rsidR="002F2FE0" w:rsidRPr="008B66ED">
        <w:rPr>
          <w:rFonts w:eastAsia="MS Mincho"/>
        </w:rPr>
        <w:t xml:space="preserve"> </w:t>
      </w:r>
      <w:r w:rsidR="002F2FE0">
        <w:rPr>
          <w:rFonts w:eastAsia="MS Mincho"/>
        </w:rPr>
        <w:t xml:space="preserve"> F</w:t>
      </w:r>
      <w:r w:rsidR="002F2FE0" w:rsidRPr="002F2FE0">
        <w:rPr>
          <w:rFonts w:eastAsia="MS Mincho"/>
        </w:rPr>
        <w:t>ormularul de identitate</w:t>
      </w:r>
      <w:r w:rsidR="0023578D">
        <w:rPr>
          <w:rFonts w:eastAsia="MS Mincho"/>
        </w:rPr>
        <w:t>/</w:t>
      </w:r>
      <w:r w:rsidR="002F2FE0" w:rsidRPr="00B524A8">
        <w:rPr>
          <w:rFonts w:eastAsia="MS Mincho"/>
        </w:rPr>
        <w:t>Formular de identificare</w:t>
      </w:r>
    </w:p>
    <w:p w:rsidR="00AF4184" w:rsidRDefault="00AF4184" w:rsidP="00AF4184">
      <w:pPr>
        <w:spacing w:line="276" w:lineRule="auto"/>
        <w:ind w:right="-1"/>
        <w:rPr>
          <w:rFonts w:eastAsia="MS Mincho"/>
        </w:rPr>
      </w:pPr>
      <w:r w:rsidRPr="00B524A8">
        <w:rPr>
          <w:rFonts w:eastAsia="MS Mincho"/>
        </w:rPr>
        <w:t xml:space="preserve">FORMULARUL </w:t>
      </w:r>
      <w:r w:rsidR="00960E27">
        <w:rPr>
          <w:rFonts w:eastAsia="MS Mincho"/>
        </w:rPr>
        <w:t>1</w:t>
      </w:r>
      <w:r w:rsidR="00070354">
        <w:rPr>
          <w:rFonts w:eastAsia="MS Mincho"/>
        </w:rPr>
        <w:t>3</w:t>
      </w:r>
      <w:r w:rsidRPr="00B524A8">
        <w:rPr>
          <w:rFonts w:eastAsia="MS Mincho"/>
        </w:rPr>
        <w:t xml:space="preserve">  Model cerere primire premiu</w:t>
      </w:r>
    </w:p>
    <w:p w:rsidR="00186007" w:rsidRDefault="00186007" w:rsidP="00AF4184">
      <w:pPr>
        <w:spacing w:line="276" w:lineRule="auto"/>
        <w:ind w:right="-1"/>
        <w:rPr>
          <w:rFonts w:eastAsia="MS Mincho"/>
        </w:rPr>
      </w:pPr>
      <w:r w:rsidRPr="00B524A8">
        <w:rPr>
          <w:rFonts w:eastAsia="MS Mincho"/>
        </w:rPr>
        <w:t xml:space="preserve">FORMULARUL </w:t>
      </w:r>
      <w:r>
        <w:rPr>
          <w:rFonts w:eastAsia="MS Mincho"/>
        </w:rPr>
        <w:t>1</w:t>
      </w:r>
      <w:r w:rsidR="00070354">
        <w:rPr>
          <w:rFonts w:eastAsia="MS Mincho"/>
        </w:rPr>
        <w:t>4</w:t>
      </w:r>
      <w:r>
        <w:rPr>
          <w:rFonts w:eastAsia="MS Mincho"/>
        </w:rPr>
        <w:t xml:space="preserve"> Formular DUAE</w:t>
      </w:r>
      <w:r w:rsidR="00C83FC5">
        <w:rPr>
          <w:rFonts w:eastAsia="MS Mincho"/>
        </w:rPr>
        <w:t xml:space="preserve"> </w:t>
      </w:r>
    </w:p>
    <w:p w:rsidR="002E0D4B" w:rsidRPr="00B524A8" w:rsidRDefault="002E0D4B" w:rsidP="00AF4184">
      <w:pPr>
        <w:spacing w:line="276" w:lineRule="auto"/>
        <w:ind w:right="-1"/>
        <w:rPr>
          <w:rFonts w:eastAsia="MS Mincho"/>
        </w:rPr>
      </w:pPr>
      <w:r w:rsidRPr="00B524A8">
        <w:rPr>
          <w:rFonts w:eastAsia="MS Mincho"/>
        </w:rPr>
        <w:t>FORMULARUL</w:t>
      </w:r>
      <w:r>
        <w:rPr>
          <w:rFonts w:eastAsia="MS Mincho"/>
        </w:rPr>
        <w:t xml:space="preserve"> </w:t>
      </w:r>
      <w:r w:rsidR="00070354">
        <w:rPr>
          <w:rFonts w:eastAsia="MS Mincho"/>
        </w:rPr>
        <w:t>15</w:t>
      </w:r>
      <w:r>
        <w:rPr>
          <w:rFonts w:eastAsia="MS Mincho"/>
        </w:rPr>
        <w:t xml:space="preserve"> Formular mod de prezentare colet</w:t>
      </w:r>
      <w:r>
        <w:rPr>
          <w:rFonts w:eastAsia="MS Mincho"/>
        </w:rPr>
        <w:tab/>
      </w:r>
    </w:p>
    <w:p w:rsidR="002F2FE0" w:rsidRDefault="002F2FE0" w:rsidP="002F2FE0">
      <w:pPr>
        <w:spacing w:line="276" w:lineRule="auto"/>
        <w:ind w:right="-1"/>
        <w:rPr>
          <w:rFonts w:eastAsia="MS Mincho"/>
        </w:rPr>
      </w:pPr>
    </w:p>
    <w:p w:rsidR="00B524A8" w:rsidRPr="008B66ED" w:rsidRDefault="00B524A8" w:rsidP="002F2FE0">
      <w:pPr>
        <w:spacing w:line="276" w:lineRule="auto"/>
        <w:ind w:right="-1"/>
        <w:rPr>
          <w:rFonts w:eastAsia="MS Mincho"/>
        </w:rPr>
      </w:pPr>
    </w:p>
    <w:p w:rsidR="004C014C" w:rsidRPr="008B66ED" w:rsidRDefault="004C014C" w:rsidP="00442940">
      <w:pPr>
        <w:spacing w:line="276" w:lineRule="auto"/>
        <w:ind w:right="-1"/>
        <w:rPr>
          <w:rFonts w:eastAsia="MS Mincho"/>
        </w:rPr>
      </w:pPr>
    </w:p>
    <w:p w:rsidR="004C014C" w:rsidRPr="008B66ED" w:rsidRDefault="004C014C" w:rsidP="00442940">
      <w:pPr>
        <w:spacing w:line="276" w:lineRule="auto"/>
        <w:ind w:right="-1"/>
        <w:rPr>
          <w:rFonts w:eastAsia="MS Mincho"/>
        </w:rPr>
      </w:pPr>
    </w:p>
    <w:p w:rsidR="004C014C" w:rsidRPr="008B66ED" w:rsidRDefault="004C014C" w:rsidP="00442940">
      <w:pPr>
        <w:spacing w:line="276" w:lineRule="auto"/>
        <w:ind w:right="-1"/>
        <w:rPr>
          <w:rFonts w:eastAsia="MS Mincho"/>
        </w:rPr>
      </w:pPr>
    </w:p>
    <w:p w:rsidR="004C014C" w:rsidRPr="008B66ED" w:rsidRDefault="004C014C" w:rsidP="00442940">
      <w:pPr>
        <w:spacing w:line="276" w:lineRule="auto"/>
        <w:ind w:right="-1"/>
        <w:rPr>
          <w:rFonts w:eastAsia="MS Mincho"/>
        </w:rPr>
      </w:pPr>
    </w:p>
    <w:p w:rsidR="00B27675" w:rsidRPr="008B66ED" w:rsidRDefault="00B27675" w:rsidP="00442940">
      <w:pPr>
        <w:spacing w:line="276" w:lineRule="auto"/>
        <w:ind w:right="-1"/>
        <w:rPr>
          <w:rFonts w:eastAsia="MS Mincho"/>
        </w:rPr>
      </w:pPr>
    </w:p>
    <w:p w:rsidR="00B27675" w:rsidRPr="008B66ED" w:rsidRDefault="00B27675" w:rsidP="00442940">
      <w:pPr>
        <w:spacing w:line="276" w:lineRule="auto"/>
        <w:ind w:right="-1"/>
        <w:rPr>
          <w:rFonts w:eastAsia="MS Mincho"/>
        </w:rPr>
      </w:pPr>
    </w:p>
    <w:p w:rsidR="00B27675" w:rsidRPr="008B66ED" w:rsidRDefault="00B27675" w:rsidP="00442940">
      <w:pPr>
        <w:spacing w:line="276" w:lineRule="auto"/>
        <w:ind w:right="-1"/>
        <w:rPr>
          <w:rFonts w:eastAsia="MS Mincho"/>
        </w:rPr>
      </w:pPr>
    </w:p>
    <w:p w:rsidR="00B27675" w:rsidRDefault="00B27675" w:rsidP="00442940">
      <w:pPr>
        <w:spacing w:line="276" w:lineRule="auto"/>
        <w:ind w:right="-1"/>
        <w:rPr>
          <w:rFonts w:eastAsia="MS Mincho"/>
        </w:rPr>
      </w:pPr>
    </w:p>
    <w:p w:rsidR="00043928" w:rsidRDefault="00043928" w:rsidP="00442940">
      <w:pPr>
        <w:spacing w:line="276" w:lineRule="auto"/>
        <w:ind w:right="-1"/>
        <w:rPr>
          <w:rFonts w:eastAsia="MS Mincho"/>
        </w:rPr>
      </w:pPr>
    </w:p>
    <w:p w:rsidR="00043928" w:rsidRPr="008B66ED" w:rsidRDefault="00043928" w:rsidP="00442940">
      <w:pPr>
        <w:spacing w:line="276" w:lineRule="auto"/>
        <w:ind w:right="-1"/>
        <w:rPr>
          <w:rFonts w:eastAsia="MS Mincho"/>
        </w:rPr>
      </w:pPr>
    </w:p>
    <w:p w:rsidR="00DE4D80" w:rsidRPr="008B66ED" w:rsidRDefault="00DE4D80" w:rsidP="00442940">
      <w:pPr>
        <w:spacing w:line="276" w:lineRule="auto"/>
        <w:ind w:right="-1"/>
        <w:rPr>
          <w:rFonts w:eastAsia="MS Mincho"/>
        </w:rPr>
      </w:pPr>
    </w:p>
    <w:p w:rsidR="004C014C" w:rsidRPr="008B66ED" w:rsidRDefault="004C014C" w:rsidP="00442940">
      <w:pPr>
        <w:spacing w:line="276" w:lineRule="auto"/>
        <w:jc w:val="both"/>
      </w:pPr>
    </w:p>
    <w:p w:rsidR="00442940" w:rsidRDefault="00442940" w:rsidP="00442940">
      <w:pPr>
        <w:spacing w:line="276" w:lineRule="auto"/>
        <w:jc w:val="both"/>
      </w:pPr>
    </w:p>
    <w:p w:rsidR="00070354" w:rsidRPr="008B66ED" w:rsidRDefault="00070354" w:rsidP="00442940">
      <w:pPr>
        <w:spacing w:line="276" w:lineRule="auto"/>
        <w:jc w:val="both"/>
      </w:pPr>
    </w:p>
    <w:p w:rsidR="00442940" w:rsidRPr="008B66ED" w:rsidRDefault="00442940" w:rsidP="00442940">
      <w:pPr>
        <w:spacing w:line="276" w:lineRule="auto"/>
        <w:jc w:val="both"/>
      </w:pPr>
    </w:p>
    <w:p w:rsidR="00442940" w:rsidRPr="008B66ED" w:rsidRDefault="004C014C" w:rsidP="0003160B">
      <w:pPr>
        <w:spacing w:line="276" w:lineRule="auto"/>
        <w:jc w:val="both"/>
        <w:rPr>
          <w:rFonts w:eastAsia="MS Mincho"/>
          <w:b/>
        </w:rPr>
      </w:pPr>
      <w:r w:rsidRPr="008B66ED">
        <w:rPr>
          <w:lang w:val="it-IT"/>
        </w:rPr>
        <w:t xml:space="preserve">    </w:t>
      </w:r>
      <w:bookmarkStart w:id="0" w:name="_Toc64881832"/>
      <w:bookmarkStart w:id="1" w:name="_Toc65417268"/>
      <w:bookmarkStart w:id="2" w:name="_Toc65481857"/>
    </w:p>
    <w:p w:rsidR="004C014C" w:rsidRDefault="004C014C" w:rsidP="00442940">
      <w:pPr>
        <w:spacing w:line="276" w:lineRule="auto"/>
        <w:ind w:right="-1"/>
        <w:jc w:val="right"/>
        <w:rPr>
          <w:rFonts w:eastAsia="MS Mincho"/>
          <w:b/>
        </w:rPr>
      </w:pPr>
      <w:r w:rsidRPr="008B66ED">
        <w:t xml:space="preserve">  </w:t>
      </w:r>
      <w:r w:rsidRPr="008B66ED">
        <w:rPr>
          <w:rFonts w:eastAsia="MS Mincho"/>
          <w:b/>
        </w:rPr>
        <w:t xml:space="preserve">FORMULAR </w:t>
      </w:r>
      <w:r w:rsidR="0003160B">
        <w:rPr>
          <w:rFonts w:eastAsia="MS Mincho"/>
          <w:b/>
        </w:rPr>
        <w:t>1</w:t>
      </w:r>
    </w:p>
    <w:p w:rsidR="0003160B" w:rsidRDefault="0003160B" w:rsidP="00442940">
      <w:pPr>
        <w:spacing w:line="276" w:lineRule="auto"/>
        <w:ind w:right="-1"/>
        <w:jc w:val="right"/>
        <w:rPr>
          <w:rFonts w:eastAsia="MS Mincho"/>
          <w:b/>
        </w:rPr>
      </w:pPr>
    </w:p>
    <w:p w:rsidR="0003160B" w:rsidRPr="008B66ED" w:rsidRDefault="0003160B" w:rsidP="00442940">
      <w:pPr>
        <w:spacing w:line="276" w:lineRule="auto"/>
        <w:ind w:right="-1"/>
        <w:jc w:val="right"/>
        <w:rPr>
          <w:rFonts w:eastAsia="MS Mincho"/>
          <w:b/>
        </w:rPr>
      </w:pPr>
    </w:p>
    <w:p w:rsidR="0003160B" w:rsidRDefault="0003160B" w:rsidP="00442940">
      <w:pPr>
        <w:spacing w:line="276" w:lineRule="auto"/>
        <w:jc w:val="center"/>
        <w:rPr>
          <w:b/>
        </w:rPr>
      </w:pPr>
    </w:p>
    <w:p w:rsidR="0003160B" w:rsidRDefault="0003160B" w:rsidP="00181C3D">
      <w:pPr>
        <w:spacing w:line="276" w:lineRule="auto"/>
        <w:jc w:val="center"/>
        <w:rPr>
          <w:b/>
        </w:rPr>
      </w:pPr>
      <w:r>
        <w:rPr>
          <w:b/>
        </w:rPr>
        <w:t>PROPUNERE FINANCIARĂ-piesă de concurs</w:t>
      </w:r>
    </w:p>
    <w:p w:rsidR="0003160B" w:rsidRPr="008B66ED" w:rsidRDefault="0003160B" w:rsidP="00181C3D">
      <w:pPr>
        <w:spacing w:line="276" w:lineRule="auto"/>
        <w:jc w:val="center"/>
        <w:rPr>
          <w:b/>
        </w:rPr>
      </w:pPr>
    </w:p>
    <w:p w:rsidR="00C97BA6" w:rsidRDefault="00767CCE" w:rsidP="000C3400">
      <w:pPr>
        <w:pStyle w:val="Corptext"/>
        <w:numPr>
          <w:ilvl w:val="0"/>
          <w:numId w:val="38"/>
        </w:numPr>
        <w:contextualSpacing/>
        <w:jc w:val="both"/>
      </w:pPr>
      <w:r w:rsidRPr="008B66ED">
        <w:t>Valoare total ofertata este detaliata dupa cum urmeaza:</w:t>
      </w:r>
    </w:p>
    <w:p w:rsidR="000C3400" w:rsidRPr="008B66ED" w:rsidRDefault="000C3400" w:rsidP="000C3400">
      <w:pPr>
        <w:pStyle w:val="Corptext"/>
        <w:ind w:left="1080"/>
        <w:contextualSpacing/>
        <w:jc w:val="both"/>
        <w:rPr>
          <w:sz w:val="22"/>
          <w:szCs w:val="22"/>
        </w:rPr>
      </w:pPr>
    </w:p>
    <w:p w:rsidR="007D5443" w:rsidRPr="00DC1019" w:rsidRDefault="007D5443" w:rsidP="00DC1019">
      <w:pPr>
        <w:pStyle w:val="Corptext"/>
        <w:contextualSpacing/>
        <w:jc w:val="both"/>
      </w:pPr>
      <w:r w:rsidRPr="00DC1019">
        <w:t xml:space="preserve">Documentația de avizare a lucrărilor de intervenții (DALI) </w:t>
      </w:r>
    </w:p>
    <w:p w:rsidR="007D5443" w:rsidRPr="00DC1019" w:rsidRDefault="007D5443" w:rsidP="00DC1019">
      <w:pPr>
        <w:pStyle w:val="Corptext"/>
        <w:contextualSpacing/>
        <w:jc w:val="both"/>
      </w:pPr>
      <w:r w:rsidRPr="00DC1019">
        <w:t>Documentaţie tehnică pentru obţinerea Autorizaţiei de Construire</w:t>
      </w:r>
    </w:p>
    <w:p w:rsidR="007D5443" w:rsidRPr="00DC1019" w:rsidRDefault="007D5443" w:rsidP="00DC1019">
      <w:pPr>
        <w:pStyle w:val="Corptext"/>
        <w:contextualSpacing/>
        <w:jc w:val="both"/>
      </w:pPr>
      <w:r w:rsidRPr="00DC1019">
        <w:t>Documentatie Tehnice pentru Organizarea Executiei</w:t>
      </w:r>
    </w:p>
    <w:p w:rsidR="007D5443" w:rsidRPr="00DC1019" w:rsidRDefault="007D5443" w:rsidP="00DC1019">
      <w:pPr>
        <w:pStyle w:val="Corptext"/>
        <w:contextualSpacing/>
        <w:jc w:val="both"/>
      </w:pPr>
      <w:r w:rsidRPr="00DC1019">
        <w:t xml:space="preserve">Proiect tehnic (inclusiv verificarea acestuia) </w:t>
      </w:r>
    </w:p>
    <w:p w:rsidR="00DC1019" w:rsidRPr="00DC1019" w:rsidRDefault="007D5443" w:rsidP="00DC1019">
      <w:pPr>
        <w:pStyle w:val="Corptext"/>
        <w:contextualSpacing/>
        <w:jc w:val="both"/>
      </w:pPr>
      <w:r w:rsidRPr="00DC1019">
        <w:t>Detalii De Executie</w:t>
      </w:r>
    </w:p>
    <w:p w:rsidR="00DC1019" w:rsidRPr="00DC1019" w:rsidRDefault="007D5443" w:rsidP="00DC1019">
      <w:pPr>
        <w:pStyle w:val="Corptext"/>
        <w:contextualSpacing/>
        <w:jc w:val="both"/>
      </w:pPr>
      <w:r w:rsidRPr="00DC1019">
        <w:t>Asistenţă tehnică</w:t>
      </w:r>
    </w:p>
    <w:p w:rsidR="00DC1019" w:rsidRPr="00DC1019" w:rsidRDefault="00DC1019" w:rsidP="00DC1019">
      <w:pPr>
        <w:pStyle w:val="Corptext"/>
        <w:contextualSpacing/>
        <w:jc w:val="both"/>
      </w:pPr>
      <w:proofErr w:type="gramStart"/>
      <w:r>
        <w:t>i</w:t>
      </w:r>
      <w:r w:rsidRPr="00DC1019">
        <w:t>nclusiv</w:t>
      </w:r>
      <w:proofErr w:type="gramEnd"/>
      <w:r w:rsidRPr="00DC1019">
        <w:t xml:space="preserve"> documentații tehnice pentru obținerea avizelor/acordurilor și autorizațiilor</w:t>
      </w:r>
      <w:r>
        <w:t xml:space="preserve"> –serviciile vor fi detaliate în Anexa la formularuld e ofertă.</w:t>
      </w:r>
    </w:p>
    <w:p w:rsidR="0003160B" w:rsidRDefault="0003160B" w:rsidP="00120603">
      <w:pPr>
        <w:pStyle w:val="Corptext"/>
        <w:contextualSpacing/>
        <w:jc w:val="both"/>
      </w:pPr>
    </w:p>
    <w:p w:rsidR="00AC4F73" w:rsidRPr="008B66ED" w:rsidRDefault="0003160B" w:rsidP="00120603">
      <w:pPr>
        <w:pStyle w:val="Corptext"/>
        <w:contextualSpacing/>
        <w:jc w:val="both"/>
      </w:pPr>
      <w:r>
        <w:t>O</w:t>
      </w:r>
      <w:r w:rsidR="004C014C" w:rsidRPr="008B66ED">
        <w:t xml:space="preserve">fertă valabilă pentru o durată de _____zile </w:t>
      </w:r>
      <w:r w:rsidR="004C014C" w:rsidRPr="008B66ED">
        <w:rPr>
          <w:i/>
        </w:rPr>
        <w:t>(durata în litere şi cifre)</w:t>
      </w:r>
      <w:r w:rsidR="004C014C" w:rsidRPr="008B66ED">
        <w:t xml:space="preserve">, respectiv până la data de _____________ </w:t>
      </w:r>
      <w:r w:rsidR="004C014C" w:rsidRPr="008B66ED">
        <w:rPr>
          <w:i/>
        </w:rPr>
        <w:t>(ziua/luna/anul)</w:t>
      </w:r>
      <w:r w:rsidR="004C014C" w:rsidRPr="008B66ED">
        <w:t xml:space="preserve">, şi ea </w:t>
      </w:r>
      <w:proofErr w:type="gramStart"/>
      <w:r w:rsidR="004C014C" w:rsidRPr="008B66ED">
        <w:t>va</w:t>
      </w:r>
      <w:proofErr w:type="gramEnd"/>
      <w:r w:rsidR="004C014C" w:rsidRPr="008B66ED">
        <w:t xml:space="preserve"> rămâne obligatorie pentru noi şi poate fi acceptată oricând înainte de expirarea perioadei de valabilitate.</w:t>
      </w:r>
    </w:p>
    <w:p w:rsidR="0003160B" w:rsidRDefault="0003160B" w:rsidP="00120603">
      <w:pPr>
        <w:pStyle w:val="Corptext"/>
        <w:contextualSpacing/>
        <w:jc w:val="both"/>
      </w:pPr>
    </w:p>
    <w:p w:rsidR="00AC4F73" w:rsidRPr="008B66ED" w:rsidRDefault="004C014C" w:rsidP="00120603">
      <w:pPr>
        <w:pStyle w:val="Corptext"/>
        <w:contextualSpacing/>
        <w:jc w:val="both"/>
      </w:pPr>
      <w:r w:rsidRPr="008B66ED">
        <w:t xml:space="preserve">Până la încheierea şi semnarea contractului de achiziţie publică această ofertă, împreună cu comunicarea transmisă de dumneavoastră, prin care oferta noastră </w:t>
      </w:r>
      <w:proofErr w:type="gramStart"/>
      <w:r w:rsidRPr="008B66ED">
        <w:t>este</w:t>
      </w:r>
      <w:proofErr w:type="gramEnd"/>
      <w:r w:rsidRPr="008B66ED">
        <w:t xml:space="preserve"> stabilită câştigătoare, vor constitui un contract angajant intre noi.</w:t>
      </w:r>
    </w:p>
    <w:p w:rsidR="0003160B" w:rsidRDefault="0003160B" w:rsidP="00120603">
      <w:pPr>
        <w:contextualSpacing/>
        <w:jc w:val="both"/>
      </w:pPr>
    </w:p>
    <w:p w:rsidR="00AC4F73" w:rsidRPr="008B66ED" w:rsidRDefault="004C014C" w:rsidP="00120603">
      <w:pPr>
        <w:contextualSpacing/>
        <w:jc w:val="both"/>
      </w:pPr>
      <w:r w:rsidRPr="008B66ED">
        <w:t>Am înţeles şi consimţim că, în cazul în care oferta noastră este stabilită ca fiind câştigătoare, să constituim garanţia de bună execuţie în conformitate cu prevederile din documentaţia de atribuire.</w:t>
      </w:r>
    </w:p>
    <w:p w:rsidR="0003160B" w:rsidRDefault="0003160B" w:rsidP="00120603">
      <w:pPr>
        <w:contextualSpacing/>
        <w:jc w:val="both"/>
      </w:pPr>
    </w:p>
    <w:p w:rsidR="004C014C" w:rsidRPr="004D1152" w:rsidRDefault="004C014C" w:rsidP="00120603">
      <w:pPr>
        <w:contextualSpacing/>
        <w:jc w:val="both"/>
      </w:pPr>
      <w:r w:rsidRPr="00120603">
        <w:t xml:space="preserve">Înţelegem că nu sunteţi obligaţi să acceptaţi oferta cu cel mai scăzut preţ sau orice altă ofertă pe care o puteţi </w:t>
      </w:r>
      <w:r w:rsidRPr="004D1152">
        <w:t>primi.</w:t>
      </w:r>
    </w:p>
    <w:p w:rsidR="00767CCE" w:rsidRPr="004D1152" w:rsidRDefault="00767CCE" w:rsidP="00120603">
      <w:pPr>
        <w:pStyle w:val="Corptext"/>
        <w:ind w:left="220"/>
        <w:contextualSpacing/>
        <w:jc w:val="both"/>
        <w:rPr>
          <w:b/>
        </w:rPr>
      </w:pPr>
      <w:r w:rsidRPr="004D1152">
        <w:t xml:space="preserve">Notă </w:t>
      </w:r>
    </w:p>
    <w:p w:rsidR="00767CCE" w:rsidRPr="004D1152" w:rsidRDefault="00767CCE" w:rsidP="00120603">
      <w:pPr>
        <w:pStyle w:val="Corptext"/>
        <w:numPr>
          <w:ilvl w:val="0"/>
          <w:numId w:val="30"/>
        </w:numPr>
        <w:ind w:right="115"/>
        <w:contextualSpacing/>
        <w:jc w:val="both"/>
      </w:pPr>
      <w:r w:rsidRPr="004D1152">
        <w:t xml:space="preserve">Formularul de ofertă se va completa în lei fără TVA pentru serviciile de proiectare, cuprinzând valorile şi termenele de realizare aferente fiecărei etape de proiectare în parte, și </w:t>
      </w:r>
      <w:r w:rsidRPr="004D1152">
        <w:rPr>
          <w:b/>
        </w:rPr>
        <w:t>se va încadra în valoarea estimată pusă la dispoziție de Primărie</w:t>
      </w:r>
      <w:r w:rsidRPr="004D1152">
        <w:t xml:space="preserve"> în acest scop; </w:t>
      </w:r>
      <w:r w:rsidRPr="004D1152">
        <w:rPr>
          <w:b/>
        </w:rPr>
        <w:t>propunerea financiară și termenul de prestare</w:t>
      </w:r>
      <w:r w:rsidRPr="004D1152">
        <w:t xml:space="preserve"> vor fi elementele de</w:t>
      </w:r>
      <w:r w:rsidRPr="004D1152">
        <w:rPr>
          <w:spacing w:val="40"/>
        </w:rPr>
        <w:t xml:space="preserve"> </w:t>
      </w:r>
      <w:r w:rsidRPr="004D1152">
        <w:t xml:space="preserve">negociere cu câștigătorul locului I desemnat de juriu. </w:t>
      </w:r>
    </w:p>
    <w:p w:rsidR="00402ADA" w:rsidRDefault="00402ADA" w:rsidP="00442940">
      <w:pPr>
        <w:spacing w:line="276" w:lineRule="auto"/>
        <w:jc w:val="center"/>
        <w:rPr>
          <w:b/>
          <w:i/>
        </w:rPr>
      </w:pPr>
    </w:p>
    <w:p w:rsidR="0003160B" w:rsidRDefault="0003160B" w:rsidP="00442940">
      <w:pPr>
        <w:spacing w:line="276" w:lineRule="auto"/>
        <w:jc w:val="center"/>
        <w:rPr>
          <w:b/>
          <w:i/>
        </w:rPr>
      </w:pPr>
    </w:p>
    <w:p w:rsidR="0003160B" w:rsidRDefault="0003160B" w:rsidP="00442940">
      <w:pPr>
        <w:spacing w:line="276" w:lineRule="auto"/>
        <w:jc w:val="center"/>
        <w:rPr>
          <w:b/>
          <w:i/>
        </w:rPr>
      </w:pPr>
    </w:p>
    <w:p w:rsidR="0003160B" w:rsidRDefault="0003160B" w:rsidP="00442940">
      <w:pPr>
        <w:spacing w:line="276" w:lineRule="auto"/>
        <w:jc w:val="center"/>
        <w:rPr>
          <w:b/>
          <w:i/>
        </w:rPr>
      </w:pPr>
    </w:p>
    <w:p w:rsidR="0003160B" w:rsidRDefault="0003160B" w:rsidP="00442940">
      <w:pPr>
        <w:spacing w:line="276" w:lineRule="auto"/>
        <w:jc w:val="center"/>
        <w:rPr>
          <w:b/>
          <w:i/>
        </w:rPr>
      </w:pPr>
    </w:p>
    <w:p w:rsidR="0003160B" w:rsidRDefault="0003160B" w:rsidP="00442940">
      <w:pPr>
        <w:spacing w:line="276" w:lineRule="auto"/>
        <w:jc w:val="center"/>
        <w:rPr>
          <w:b/>
          <w:i/>
        </w:rPr>
      </w:pPr>
    </w:p>
    <w:p w:rsidR="0003160B" w:rsidRDefault="0003160B" w:rsidP="00442940">
      <w:pPr>
        <w:spacing w:line="276" w:lineRule="auto"/>
        <w:jc w:val="center"/>
        <w:rPr>
          <w:b/>
          <w:i/>
        </w:rPr>
      </w:pPr>
    </w:p>
    <w:p w:rsidR="0003160B" w:rsidRDefault="0003160B" w:rsidP="00442940">
      <w:pPr>
        <w:spacing w:line="276" w:lineRule="auto"/>
        <w:jc w:val="center"/>
        <w:rPr>
          <w:b/>
          <w:i/>
        </w:rPr>
      </w:pPr>
    </w:p>
    <w:p w:rsidR="0003160B" w:rsidRDefault="0003160B" w:rsidP="00442940">
      <w:pPr>
        <w:spacing w:line="276" w:lineRule="auto"/>
        <w:jc w:val="center"/>
        <w:rPr>
          <w:b/>
          <w:i/>
        </w:rPr>
      </w:pPr>
    </w:p>
    <w:p w:rsidR="0003160B" w:rsidRDefault="0003160B" w:rsidP="00442940">
      <w:pPr>
        <w:spacing w:line="276" w:lineRule="auto"/>
        <w:jc w:val="center"/>
        <w:rPr>
          <w:b/>
          <w:i/>
        </w:rPr>
      </w:pPr>
    </w:p>
    <w:p w:rsidR="0003160B" w:rsidRDefault="0003160B" w:rsidP="00442940">
      <w:pPr>
        <w:spacing w:line="276" w:lineRule="auto"/>
        <w:jc w:val="center"/>
        <w:rPr>
          <w:b/>
          <w:i/>
        </w:rPr>
      </w:pPr>
    </w:p>
    <w:p w:rsidR="0003160B" w:rsidRDefault="0003160B" w:rsidP="00442940">
      <w:pPr>
        <w:spacing w:line="276" w:lineRule="auto"/>
        <w:jc w:val="center"/>
        <w:rPr>
          <w:b/>
          <w:i/>
        </w:rPr>
      </w:pPr>
    </w:p>
    <w:p w:rsidR="0003160B" w:rsidRDefault="0003160B" w:rsidP="00442940">
      <w:pPr>
        <w:spacing w:line="276" w:lineRule="auto"/>
        <w:jc w:val="center"/>
        <w:rPr>
          <w:b/>
          <w:i/>
        </w:rPr>
      </w:pPr>
    </w:p>
    <w:p w:rsidR="0003160B" w:rsidRDefault="0003160B" w:rsidP="00442940">
      <w:pPr>
        <w:spacing w:line="276" w:lineRule="auto"/>
        <w:jc w:val="center"/>
        <w:rPr>
          <w:b/>
          <w:i/>
        </w:rPr>
      </w:pPr>
    </w:p>
    <w:p w:rsidR="0003160B" w:rsidRDefault="0003160B" w:rsidP="00442940">
      <w:pPr>
        <w:spacing w:line="276" w:lineRule="auto"/>
        <w:jc w:val="center"/>
        <w:rPr>
          <w:b/>
          <w:i/>
        </w:rPr>
      </w:pPr>
    </w:p>
    <w:p w:rsidR="00402ADA" w:rsidRPr="008B66ED" w:rsidRDefault="00402ADA" w:rsidP="00442940">
      <w:pPr>
        <w:spacing w:line="276" w:lineRule="auto"/>
        <w:jc w:val="center"/>
        <w:rPr>
          <w:b/>
        </w:rPr>
      </w:pPr>
    </w:p>
    <w:p w:rsidR="007600BE" w:rsidRPr="007600BE" w:rsidRDefault="007600BE" w:rsidP="000C2D1B">
      <w:pPr>
        <w:pStyle w:val="Titlu1"/>
        <w:spacing w:before="0" w:after="120"/>
        <w:jc w:val="right"/>
        <w:rPr>
          <w:rFonts w:ascii="Times New Roman" w:hAnsi="Times New Roman"/>
          <w:b/>
          <w:sz w:val="20"/>
          <w:szCs w:val="20"/>
        </w:rPr>
      </w:pPr>
      <w:r w:rsidRPr="007600BE">
        <w:rPr>
          <w:rFonts w:ascii="Times New Roman" w:hAnsi="Times New Roman"/>
          <w:b/>
          <w:sz w:val="20"/>
          <w:szCs w:val="20"/>
        </w:rPr>
        <w:t xml:space="preserve">Anexa Propunere financiară </w:t>
      </w:r>
    </w:p>
    <w:p w:rsidR="007600BE" w:rsidRPr="007600BE" w:rsidRDefault="007600BE" w:rsidP="007600BE">
      <w:pPr>
        <w:pStyle w:val="Default"/>
        <w:spacing w:line="276" w:lineRule="auto"/>
        <w:jc w:val="both"/>
        <w:rPr>
          <w:rFonts w:ascii="Times New Roman" w:hAnsi="Times New Roman" w:cs="Times New Roman"/>
          <w:color w:val="auto"/>
          <w:sz w:val="22"/>
          <w:szCs w:val="22"/>
        </w:rPr>
      </w:pPr>
      <w:r w:rsidRPr="007600BE">
        <w:rPr>
          <w:rFonts w:ascii="Times New Roman" w:hAnsi="Times New Roman" w:cs="Times New Roman"/>
          <w:color w:val="auto"/>
          <w:sz w:val="22"/>
          <w:szCs w:val="22"/>
        </w:rPr>
        <w:t xml:space="preserve">CONCURS DE SOLUȚII </w:t>
      </w:r>
    </w:p>
    <w:p w:rsidR="007600BE" w:rsidRPr="007600BE" w:rsidRDefault="007600BE" w:rsidP="007600BE">
      <w:pPr>
        <w:pStyle w:val="Default"/>
        <w:spacing w:line="276" w:lineRule="auto"/>
        <w:jc w:val="both"/>
        <w:rPr>
          <w:rFonts w:ascii="Times New Roman" w:hAnsi="Times New Roman" w:cs="Times New Roman"/>
          <w:color w:val="C00000"/>
          <w:sz w:val="22"/>
          <w:szCs w:val="22"/>
        </w:rPr>
      </w:pPr>
      <w:r w:rsidRPr="007600BE">
        <w:rPr>
          <w:rFonts w:ascii="Times New Roman" w:hAnsi="Times New Roman" w:cs="Times New Roman"/>
          <w:b/>
          <w:color w:val="auto"/>
        </w:rPr>
        <w:lastRenderedPageBreak/>
        <w:t xml:space="preserve">Regenerarea </w:t>
      </w:r>
      <w:proofErr w:type="gramStart"/>
      <w:r w:rsidRPr="007600BE">
        <w:rPr>
          <w:rFonts w:ascii="Times New Roman" w:hAnsi="Times New Roman" w:cs="Times New Roman"/>
          <w:b/>
          <w:color w:val="auto"/>
        </w:rPr>
        <w:t>urbană</w:t>
      </w:r>
      <w:proofErr w:type="gramEnd"/>
      <w:r w:rsidRPr="007600BE">
        <w:rPr>
          <w:rFonts w:ascii="Times New Roman" w:hAnsi="Times New Roman" w:cs="Times New Roman"/>
          <w:b/>
          <w:color w:val="auto"/>
        </w:rPr>
        <w:t xml:space="preserve"> a spațiilor publice</w:t>
      </w:r>
      <w:r w:rsidRPr="007600BE">
        <w:rPr>
          <w:rFonts w:ascii="Times New Roman" w:hAnsi="Times New Roman" w:cs="Times New Roman"/>
          <w:b/>
        </w:rPr>
        <w:t xml:space="preserve"> din cartierele de locuințe colective ale municipiului Aiud – Microraion, Sergent Hațegan, Transilvaniei și Gheorghe Doja</w:t>
      </w:r>
    </w:p>
    <w:p w:rsidR="007600BE" w:rsidRPr="007600BE" w:rsidRDefault="007600BE" w:rsidP="007600BE">
      <w:pPr>
        <w:pStyle w:val="Default"/>
        <w:spacing w:line="276" w:lineRule="auto"/>
        <w:jc w:val="both"/>
        <w:rPr>
          <w:rFonts w:ascii="Times New Roman" w:hAnsi="Times New Roman" w:cs="Times New Roman"/>
          <w:color w:val="C00000"/>
          <w:sz w:val="22"/>
          <w:szCs w:val="22"/>
        </w:rPr>
      </w:pPr>
    </w:p>
    <w:p w:rsidR="007600BE" w:rsidRPr="007600BE" w:rsidRDefault="007600BE" w:rsidP="007600BE">
      <w:pPr>
        <w:pStyle w:val="Default"/>
        <w:spacing w:line="276" w:lineRule="auto"/>
        <w:jc w:val="both"/>
        <w:rPr>
          <w:rFonts w:ascii="Times New Roman" w:hAnsi="Times New Roman" w:cs="Times New Roman"/>
          <w:sz w:val="22"/>
          <w:szCs w:val="22"/>
        </w:rPr>
      </w:pPr>
    </w:p>
    <w:tbl>
      <w:tblPr>
        <w:tblStyle w:val="GrilTabel"/>
        <w:tblW w:w="9493" w:type="dxa"/>
        <w:tblLook w:val="04A0"/>
      </w:tblPr>
      <w:tblGrid>
        <w:gridCol w:w="605"/>
        <w:gridCol w:w="4932"/>
        <w:gridCol w:w="1753"/>
        <w:gridCol w:w="236"/>
        <w:gridCol w:w="1967"/>
      </w:tblGrid>
      <w:tr w:rsidR="007600BE" w:rsidRPr="007600BE" w:rsidTr="00854B38">
        <w:tc>
          <w:tcPr>
            <w:tcW w:w="9493" w:type="dxa"/>
            <w:gridSpan w:val="5"/>
            <w:tcBorders>
              <w:bottom w:val="single" w:sz="4" w:space="0" w:color="auto"/>
            </w:tcBorders>
            <w:shd w:val="clear" w:color="auto" w:fill="D9D9D9" w:themeFill="background1" w:themeFillShade="D9"/>
          </w:tcPr>
          <w:p w:rsidR="007600BE" w:rsidRPr="007600BE" w:rsidRDefault="007600BE" w:rsidP="007600BE">
            <w:pPr>
              <w:pStyle w:val="Titlu1"/>
              <w:spacing w:before="0" w:line="276" w:lineRule="auto"/>
              <w:jc w:val="both"/>
              <w:outlineLvl w:val="0"/>
              <w:rPr>
                <w:rFonts w:ascii="Times New Roman" w:hAnsi="Times New Roman"/>
                <w:b/>
                <w:bCs/>
                <w:sz w:val="24"/>
              </w:rPr>
            </w:pPr>
            <w:r w:rsidRPr="007600BE">
              <w:rPr>
                <w:rFonts w:ascii="Times New Roman" w:hAnsi="Times New Roman"/>
                <w:b/>
                <w:sz w:val="24"/>
              </w:rPr>
              <w:t xml:space="preserve">Regenerarea </w:t>
            </w:r>
            <w:proofErr w:type="gramStart"/>
            <w:r w:rsidRPr="007600BE">
              <w:rPr>
                <w:rFonts w:ascii="Times New Roman" w:hAnsi="Times New Roman"/>
                <w:b/>
                <w:sz w:val="24"/>
              </w:rPr>
              <w:t>urbană</w:t>
            </w:r>
            <w:proofErr w:type="gramEnd"/>
            <w:r w:rsidRPr="007600BE">
              <w:rPr>
                <w:rFonts w:ascii="Times New Roman" w:hAnsi="Times New Roman"/>
                <w:b/>
                <w:sz w:val="24"/>
              </w:rPr>
              <w:t xml:space="preserve"> a spațiilor publice din cartierele de locuințe colective ale municipiului Aiud – Microraion, Sergent Hațegan, Transilvaniei și Gheorghe Doja</w:t>
            </w:r>
          </w:p>
        </w:tc>
      </w:tr>
      <w:tr w:rsidR="007600BE" w:rsidRPr="007600BE" w:rsidTr="00854B38">
        <w:tc>
          <w:tcPr>
            <w:tcW w:w="605" w:type="dxa"/>
            <w:tcBorders>
              <w:left w:val="nil"/>
              <w:right w:val="nil"/>
            </w:tcBorders>
            <w:shd w:val="clear" w:color="auto" w:fill="auto"/>
          </w:tcPr>
          <w:p w:rsidR="007600BE" w:rsidRPr="007600BE" w:rsidRDefault="007600BE" w:rsidP="007600BE">
            <w:pPr>
              <w:jc w:val="both"/>
              <w:rPr>
                <w:rFonts w:ascii="Times New Roman" w:hAnsi="Times New Roman"/>
                <w:b/>
                <w:bCs/>
              </w:rPr>
            </w:pPr>
          </w:p>
        </w:tc>
        <w:tc>
          <w:tcPr>
            <w:tcW w:w="8888" w:type="dxa"/>
            <w:gridSpan w:val="4"/>
            <w:tcBorders>
              <w:left w:val="nil"/>
              <w:right w:val="nil"/>
            </w:tcBorders>
            <w:shd w:val="clear" w:color="auto" w:fill="auto"/>
          </w:tcPr>
          <w:p w:rsidR="007600BE" w:rsidRPr="007600BE" w:rsidRDefault="007600BE" w:rsidP="007600BE">
            <w:pPr>
              <w:jc w:val="both"/>
              <w:rPr>
                <w:rFonts w:ascii="Times New Roman" w:hAnsi="Times New Roman"/>
                <w:b/>
                <w:bCs/>
              </w:rPr>
            </w:pPr>
          </w:p>
        </w:tc>
      </w:tr>
      <w:tr w:rsidR="007600BE" w:rsidRPr="007600BE" w:rsidTr="00854B38">
        <w:tc>
          <w:tcPr>
            <w:tcW w:w="605" w:type="dxa"/>
            <w:shd w:val="clear" w:color="auto" w:fill="auto"/>
            <w:vAlign w:val="center"/>
          </w:tcPr>
          <w:p w:rsidR="007600BE" w:rsidRPr="007600BE" w:rsidRDefault="007600BE" w:rsidP="007600BE">
            <w:pPr>
              <w:pStyle w:val="Body"/>
              <w:spacing w:line="276" w:lineRule="auto"/>
              <w:jc w:val="both"/>
              <w:rPr>
                <w:rFonts w:ascii="Times New Roman" w:eastAsia="Arial" w:hAnsi="Times New Roman"/>
                <w:b/>
                <w:bCs/>
                <w:color w:val="auto"/>
                <w:sz w:val="20"/>
                <w:szCs w:val="20"/>
                <w:u w:color="FFFFFF"/>
              </w:rPr>
            </w:pPr>
            <w:r w:rsidRPr="007600BE">
              <w:rPr>
                <w:rFonts w:ascii="Times New Roman" w:hAnsi="Times New Roman"/>
                <w:b/>
                <w:bCs/>
                <w:color w:val="auto"/>
                <w:sz w:val="20"/>
                <w:szCs w:val="20"/>
                <w:u w:color="FFFFFF"/>
              </w:rPr>
              <w:t>Nr. crt.</w:t>
            </w:r>
          </w:p>
          <w:p w:rsidR="007600BE" w:rsidRPr="007600BE" w:rsidRDefault="007600BE" w:rsidP="007600BE">
            <w:pPr>
              <w:pStyle w:val="Body"/>
              <w:spacing w:line="276" w:lineRule="auto"/>
              <w:jc w:val="both"/>
              <w:rPr>
                <w:rFonts w:ascii="Times New Roman" w:eastAsia="Arial" w:hAnsi="Times New Roman"/>
                <w:b/>
                <w:bCs/>
                <w:color w:val="auto"/>
                <w:sz w:val="20"/>
                <w:szCs w:val="20"/>
                <w:u w:color="FFFFFF"/>
              </w:rPr>
            </w:pPr>
          </w:p>
          <w:p w:rsidR="007600BE" w:rsidRPr="007600BE" w:rsidRDefault="007600BE" w:rsidP="007600BE">
            <w:pPr>
              <w:spacing w:line="276" w:lineRule="auto"/>
              <w:jc w:val="both"/>
              <w:rPr>
                <w:rFonts w:ascii="Times New Roman" w:hAnsi="Times New Roman"/>
                <w:i/>
                <w:iCs/>
              </w:rPr>
            </w:pPr>
          </w:p>
        </w:tc>
        <w:tc>
          <w:tcPr>
            <w:tcW w:w="4932" w:type="dxa"/>
            <w:shd w:val="clear" w:color="auto" w:fill="auto"/>
            <w:vAlign w:val="center"/>
          </w:tcPr>
          <w:p w:rsidR="007600BE" w:rsidRPr="007600BE" w:rsidRDefault="007600BE" w:rsidP="007600BE">
            <w:pPr>
              <w:spacing w:line="276" w:lineRule="auto"/>
              <w:jc w:val="both"/>
              <w:rPr>
                <w:rFonts w:ascii="Times New Roman" w:hAnsi="Times New Roman"/>
                <w:b/>
                <w:sz w:val="20"/>
                <w:szCs w:val="20"/>
              </w:rPr>
            </w:pPr>
            <w:r w:rsidRPr="007600BE">
              <w:rPr>
                <w:rFonts w:ascii="Times New Roman" w:hAnsi="Times New Roman"/>
                <w:b/>
                <w:sz w:val="20"/>
                <w:szCs w:val="20"/>
              </w:rPr>
              <w:t>Denumire servicii</w:t>
            </w:r>
          </w:p>
          <w:p w:rsidR="007600BE" w:rsidRPr="007600BE" w:rsidRDefault="007600BE" w:rsidP="007600BE">
            <w:pPr>
              <w:spacing w:line="276" w:lineRule="auto"/>
              <w:jc w:val="both"/>
              <w:rPr>
                <w:rFonts w:ascii="Times New Roman" w:hAnsi="Times New Roman"/>
                <w:i/>
                <w:iCs/>
                <w:sz w:val="20"/>
                <w:szCs w:val="20"/>
              </w:rPr>
            </w:pPr>
          </w:p>
          <w:p w:rsidR="007600BE" w:rsidRPr="007600BE" w:rsidRDefault="007600BE" w:rsidP="007600BE">
            <w:pPr>
              <w:spacing w:line="276" w:lineRule="auto"/>
              <w:jc w:val="both"/>
              <w:rPr>
                <w:rStyle w:val="normaltextrun"/>
                <w:rFonts w:ascii="Times New Roman" w:hAnsi="Times New Roman"/>
                <w:i/>
                <w:iCs/>
                <w:sz w:val="20"/>
                <w:szCs w:val="20"/>
              </w:rPr>
            </w:pPr>
          </w:p>
        </w:tc>
        <w:tc>
          <w:tcPr>
            <w:tcW w:w="1989" w:type="dxa"/>
            <w:gridSpan w:val="2"/>
            <w:shd w:val="clear" w:color="auto" w:fill="auto"/>
            <w:vAlign w:val="center"/>
          </w:tcPr>
          <w:p w:rsidR="007600BE" w:rsidRPr="007600BE" w:rsidRDefault="007600BE" w:rsidP="007600BE">
            <w:pPr>
              <w:spacing w:line="276" w:lineRule="auto"/>
              <w:jc w:val="both"/>
              <w:rPr>
                <w:rFonts w:ascii="Times New Roman" w:hAnsi="Times New Roman"/>
                <w:b/>
                <w:bCs/>
                <w:sz w:val="20"/>
                <w:szCs w:val="20"/>
                <w:lang w:val="it-IT"/>
              </w:rPr>
            </w:pPr>
            <w:r w:rsidRPr="007600BE">
              <w:rPr>
                <w:rFonts w:ascii="Times New Roman" w:hAnsi="Times New Roman"/>
                <w:b/>
                <w:bCs/>
                <w:sz w:val="20"/>
                <w:szCs w:val="20"/>
                <w:lang w:val="it-IT"/>
              </w:rPr>
              <w:t>Durata declarată de ofertant (zile calendaristice)</w:t>
            </w:r>
          </w:p>
          <w:p w:rsidR="007600BE" w:rsidRPr="007600BE" w:rsidRDefault="007600BE" w:rsidP="007600BE">
            <w:pPr>
              <w:spacing w:line="276" w:lineRule="auto"/>
              <w:jc w:val="both"/>
              <w:rPr>
                <w:rFonts w:ascii="Times New Roman" w:hAnsi="Times New Roman"/>
                <w:sz w:val="20"/>
                <w:szCs w:val="20"/>
              </w:rPr>
            </w:pPr>
          </w:p>
          <w:p w:rsidR="007600BE" w:rsidRPr="007600BE" w:rsidRDefault="007600BE" w:rsidP="007600BE">
            <w:pPr>
              <w:spacing w:line="276" w:lineRule="auto"/>
              <w:jc w:val="both"/>
              <w:rPr>
                <w:rFonts w:ascii="Times New Roman" w:hAnsi="Times New Roman"/>
                <w:i/>
                <w:iCs/>
                <w:sz w:val="20"/>
                <w:szCs w:val="20"/>
              </w:rPr>
            </w:pPr>
          </w:p>
        </w:tc>
        <w:tc>
          <w:tcPr>
            <w:tcW w:w="1967" w:type="dxa"/>
            <w:shd w:val="clear" w:color="auto" w:fill="auto"/>
            <w:vAlign w:val="center"/>
          </w:tcPr>
          <w:p w:rsidR="007600BE" w:rsidRPr="007600BE" w:rsidRDefault="007600BE" w:rsidP="007600BE">
            <w:pPr>
              <w:spacing w:line="276" w:lineRule="auto"/>
              <w:jc w:val="both"/>
              <w:rPr>
                <w:rFonts w:ascii="Times New Roman" w:hAnsi="Times New Roman"/>
                <w:b/>
                <w:bCs/>
                <w:sz w:val="20"/>
                <w:szCs w:val="20"/>
                <w:lang w:val="en-US"/>
              </w:rPr>
            </w:pPr>
            <w:r w:rsidRPr="007600BE">
              <w:rPr>
                <w:rFonts w:ascii="Times New Roman" w:hAnsi="Times New Roman"/>
                <w:b/>
                <w:bCs/>
                <w:sz w:val="20"/>
                <w:szCs w:val="20"/>
                <w:lang w:val="en-US"/>
              </w:rPr>
              <w:t>Valoarea ofertată (în RON, fără TVA)</w:t>
            </w:r>
          </w:p>
          <w:p w:rsidR="007600BE" w:rsidRPr="007600BE" w:rsidRDefault="007600BE" w:rsidP="007600BE">
            <w:pPr>
              <w:spacing w:line="276" w:lineRule="auto"/>
              <w:jc w:val="both"/>
              <w:rPr>
                <w:rStyle w:val="normaltextrun"/>
                <w:rFonts w:ascii="Times New Roman" w:hAnsi="Times New Roman"/>
                <w:b/>
                <w:bCs/>
                <w:sz w:val="20"/>
                <w:szCs w:val="20"/>
                <w:lang w:val="en-US"/>
              </w:rPr>
            </w:pPr>
          </w:p>
          <w:p w:rsidR="007600BE" w:rsidRPr="007600BE" w:rsidRDefault="007600BE" w:rsidP="007600BE">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Style w:val="normaltextrun"/>
                <w:rFonts w:ascii="Times New Roman" w:hAnsi="Times New Roman"/>
                <w:color w:val="auto"/>
                <w:sz w:val="20"/>
                <w:szCs w:val="20"/>
              </w:rPr>
            </w:pPr>
          </w:p>
        </w:tc>
      </w:tr>
      <w:tr w:rsidR="00402ADA" w:rsidRPr="007600BE" w:rsidTr="00854B38">
        <w:tc>
          <w:tcPr>
            <w:tcW w:w="605" w:type="dxa"/>
            <w:shd w:val="clear" w:color="auto" w:fill="auto"/>
          </w:tcPr>
          <w:p w:rsidR="00402ADA" w:rsidRPr="00402ADA" w:rsidRDefault="00402ADA" w:rsidP="00402ADA">
            <w:pPr>
              <w:pStyle w:val="Listparagraf"/>
              <w:widowControl w:val="0"/>
              <w:tabs>
                <w:tab w:val="left" w:pos="0"/>
              </w:tabs>
              <w:autoSpaceDE w:val="0"/>
              <w:autoSpaceDN w:val="0"/>
              <w:spacing w:after="0" w:line="240" w:lineRule="auto"/>
              <w:ind w:left="0"/>
              <w:contextualSpacing/>
              <w:jc w:val="center"/>
              <w:rPr>
                <w:rFonts w:ascii="Times New Roman" w:hAnsi="Times New Roman"/>
                <w:color w:val="363636"/>
                <w:w w:val="105"/>
                <w:sz w:val="24"/>
                <w:szCs w:val="24"/>
              </w:rPr>
            </w:pPr>
            <w:r w:rsidRPr="00402ADA">
              <w:rPr>
                <w:rFonts w:ascii="Times New Roman" w:hAnsi="Times New Roman"/>
                <w:color w:val="363636"/>
                <w:w w:val="105"/>
                <w:sz w:val="24"/>
                <w:szCs w:val="24"/>
              </w:rPr>
              <w:t>0</w:t>
            </w:r>
          </w:p>
        </w:tc>
        <w:tc>
          <w:tcPr>
            <w:tcW w:w="4932" w:type="dxa"/>
            <w:shd w:val="clear" w:color="auto" w:fill="auto"/>
          </w:tcPr>
          <w:p w:rsidR="00402ADA" w:rsidRPr="007600BE" w:rsidRDefault="00402ADA" w:rsidP="00402ADA">
            <w:pPr>
              <w:pStyle w:val="Listparagraf"/>
              <w:widowControl w:val="0"/>
              <w:tabs>
                <w:tab w:val="left" w:pos="0"/>
              </w:tabs>
              <w:autoSpaceDE w:val="0"/>
              <w:autoSpaceDN w:val="0"/>
              <w:spacing w:after="0" w:line="240" w:lineRule="auto"/>
              <w:ind w:left="0"/>
              <w:contextualSpacing/>
              <w:jc w:val="center"/>
              <w:rPr>
                <w:rFonts w:ascii="Times New Roman" w:hAnsi="Times New Roman"/>
                <w:color w:val="363636"/>
                <w:w w:val="105"/>
                <w:sz w:val="24"/>
                <w:szCs w:val="24"/>
              </w:rPr>
            </w:pPr>
            <w:r>
              <w:rPr>
                <w:rFonts w:ascii="Times New Roman" w:hAnsi="Times New Roman"/>
                <w:color w:val="363636"/>
                <w:w w:val="105"/>
                <w:sz w:val="24"/>
                <w:szCs w:val="24"/>
              </w:rPr>
              <w:t>1</w:t>
            </w:r>
          </w:p>
        </w:tc>
        <w:tc>
          <w:tcPr>
            <w:tcW w:w="1989" w:type="dxa"/>
            <w:gridSpan w:val="2"/>
            <w:shd w:val="clear" w:color="auto" w:fill="auto"/>
          </w:tcPr>
          <w:p w:rsidR="00402ADA" w:rsidRPr="00402ADA" w:rsidRDefault="00402ADA" w:rsidP="00402ADA">
            <w:pPr>
              <w:pStyle w:val="Listparagraf"/>
              <w:widowControl w:val="0"/>
              <w:tabs>
                <w:tab w:val="left" w:pos="0"/>
              </w:tabs>
              <w:autoSpaceDE w:val="0"/>
              <w:autoSpaceDN w:val="0"/>
              <w:spacing w:after="0" w:line="240" w:lineRule="auto"/>
              <w:ind w:left="0"/>
              <w:contextualSpacing/>
              <w:jc w:val="center"/>
              <w:rPr>
                <w:rFonts w:ascii="Times New Roman" w:hAnsi="Times New Roman"/>
                <w:color w:val="363636"/>
                <w:w w:val="105"/>
                <w:sz w:val="24"/>
                <w:szCs w:val="24"/>
              </w:rPr>
            </w:pPr>
            <w:r w:rsidRPr="00402ADA">
              <w:rPr>
                <w:rFonts w:ascii="Times New Roman" w:hAnsi="Times New Roman"/>
                <w:color w:val="363636"/>
                <w:w w:val="105"/>
                <w:sz w:val="24"/>
                <w:szCs w:val="24"/>
              </w:rPr>
              <w:t>2</w:t>
            </w:r>
          </w:p>
        </w:tc>
        <w:tc>
          <w:tcPr>
            <w:tcW w:w="1967" w:type="dxa"/>
            <w:shd w:val="clear" w:color="auto" w:fill="auto"/>
          </w:tcPr>
          <w:p w:rsidR="00402ADA" w:rsidRPr="00402ADA" w:rsidRDefault="00402ADA" w:rsidP="00402ADA">
            <w:pPr>
              <w:pStyle w:val="Listparagraf"/>
              <w:widowControl w:val="0"/>
              <w:tabs>
                <w:tab w:val="left" w:pos="0"/>
              </w:tabs>
              <w:autoSpaceDE w:val="0"/>
              <w:autoSpaceDN w:val="0"/>
              <w:spacing w:after="0" w:line="240" w:lineRule="auto"/>
              <w:ind w:left="0"/>
              <w:contextualSpacing/>
              <w:jc w:val="center"/>
              <w:rPr>
                <w:rFonts w:ascii="Times New Roman" w:hAnsi="Times New Roman"/>
                <w:color w:val="363636"/>
                <w:w w:val="105"/>
                <w:sz w:val="24"/>
                <w:szCs w:val="24"/>
              </w:rPr>
            </w:pPr>
            <w:r w:rsidRPr="00402ADA">
              <w:rPr>
                <w:rFonts w:ascii="Times New Roman" w:hAnsi="Times New Roman"/>
                <w:color w:val="363636"/>
                <w:w w:val="105"/>
                <w:sz w:val="24"/>
                <w:szCs w:val="24"/>
              </w:rPr>
              <w:t>3</w:t>
            </w:r>
          </w:p>
        </w:tc>
      </w:tr>
      <w:tr w:rsidR="007600BE" w:rsidRPr="007600BE" w:rsidTr="00854B38">
        <w:tc>
          <w:tcPr>
            <w:tcW w:w="605" w:type="dxa"/>
            <w:shd w:val="clear" w:color="auto" w:fill="auto"/>
          </w:tcPr>
          <w:p w:rsidR="007600BE" w:rsidRPr="007600BE" w:rsidRDefault="007600BE" w:rsidP="007600BE">
            <w:pPr>
              <w:spacing w:line="276" w:lineRule="auto"/>
              <w:jc w:val="both"/>
              <w:rPr>
                <w:rFonts w:ascii="Times New Roman" w:hAnsi="Times New Roman"/>
                <w:b/>
                <w:bCs/>
              </w:rPr>
            </w:pPr>
          </w:p>
        </w:tc>
        <w:tc>
          <w:tcPr>
            <w:tcW w:w="4932" w:type="dxa"/>
            <w:shd w:val="clear" w:color="auto" w:fill="auto"/>
          </w:tcPr>
          <w:p w:rsidR="007600BE" w:rsidRPr="007600BE" w:rsidRDefault="007600BE" w:rsidP="007600BE">
            <w:pPr>
              <w:pStyle w:val="Listparagraf"/>
              <w:widowControl w:val="0"/>
              <w:tabs>
                <w:tab w:val="left" w:pos="0"/>
              </w:tabs>
              <w:autoSpaceDE w:val="0"/>
              <w:autoSpaceDN w:val="0"/>
              <w:spacing w:after="0" w:line="240" w:lineRule="auto"/>
              <w:ind w:left="0"/>
              <w:contextualSpacing/>
              <w:jc w:val="both"/>
              <w:rPr>
                <w:rFonts w:ascii="Times New Roman" w:hAnsi="Times New Roman"/>
                <w:color w:val="363636"/>
                <w:sz w:val="24"/>
                <w:szCs w:val="24"/>
              </w:rPr>
            </w:pPr>
            <w:r w:rsidRPr="007600BE">
              <w:rPr>
                <w:rFonts w:ascii="Times New Roman" w:hAnsi="Times New Roman"/>
                <w:color w:val="363636"/>
                <w:w w:val="105"/>
                <w:sz w:val="24"/>
                <w:szCs w:val="24"/>
              </w:rPr>
              <w:t>Documentația de avizare a lucrărilor de intervenții (DALI)</w:t>
            </w:r>
            <w:r w:rsidRPr="007600BE">
              <w:rPr>
                <w:rFonts w:ascii="Times New Roman" w:hAnsi="Times New Roman"/>
              </w:rPr>
              <w:t xml:space="preserve"> </w:t>
            </w:r>
          </w:p>
          <w:p w:rsidR="007600BE" w:rsidRPr="007600BE" w:rsidRDefault="007600BE" w:rsidP="007600BE">
            <w:pPr>
              <w:spacing w:line="276" w:lineRule="auto"/>
              <w:jc w:val="both"/>
              <w:rPr>
                <w:rStyle w:val="normaltextrun"/>
                <w:rFonts w:ascii="Times New Roman" w:hAnsi="Times New Roman"/>
                <w:sz w:val="20"/>
                <w:szCs w:val="20"/>
              </w:rPr>
            </w:pPr>
          </w:p>
        </w:tc>
        <w:tc>
          <w:tcPr>
            <w:tcW w:w="1989" w:type="dxa"/>
            <w:gridSpan w:val="2"/>
            <w:shd w:val="clear" w:color="auto" w:fill="auto"/>
          </w:tcPr>
          <w:p w:rsidR="007600BE" w:rsidRPr="007600BE" w:rsidRDefault="007600BE" w:rsidP="007600BE">
            <w:pPr>
              <w:spacing w:line="276" w:lineRule="auto"/>
              <w:jc w:val="both"/>
              <w:rPr>
                <w:rFonts w:ascii="Times New Roman" w:hAnsi="Times New Roman"/>
              </w:rPr>
            </w:pPr>
          </w:p>
        </w:tc>
        <w:tc>
          <w:tcPr>
            <w:tcW w:w="1967" w:type="dxa"/>
            <w:shd w:val="clear" w:color="auto" w:fill="auto"/>
          </w:tcPr>
          <w:p w:rsidR="007600BE" w:rsidRPr="007600BE" w:rsidRDefault="007600BE" w:rsidP="007600BE">
            <w:pPr>
              <w:spacing w:line="276" w:lineRule="auto"/>
              <w:jc w:val="both"/>
              <w:rPr>
                <w:rStyle w:val="normaltextrun"/>
                <w:rFonts w:ascii="Times New Roman" w:hAnsi="Times New Roman"/>
                <w:sz w:val="16"/>
                <w:szCs w:val="16"/>
              </w:rPr>
            </w:pPr>
          </w:p>
        </w:tc>
      </w:tr>
      <w:tr w:rsidR="007600BE" w:rsidRPr="007600BE" w:rsidTr="00854B38">
        <w:tc>
          <w:tcPr>
            <w:tcW w:w="605" w:type="dxa"/>
            <w:shd w:val="clear" w:color="auto" w:fill="auto"/>
          </w:tcPr>
          <w:p w:rsidR="007600BE" w:rsidRPr="007600BE" w:rsidRDefault="007600BE" w:rsidP="007600BE">
            <w:pPr>
              <w:spacing w:line="276" w:lineRule="auto"/>
              <w:jc w:val="both"/>
              <w:rPr>
                <w:rFonts w:ascii="Times New Roman" w:hAnsi="Times New Roman"/>
                <w:b/>
                <w:bCs/>
              </w:rPr>
            </w:pPr>
          </w:p>
        </w:tc>
        <w:tc>
          <w:tcPr>
            <w:tcW w:w="4932" w:type="dxa"/>
            <w:shd w:val="clear" w:color="auto" w:fill="auto"/>
          </w:tcPr>
          <w:p w:rsidR="007600BE" w:rsidRPr="007600BE" w:rsidRDefault="007600BE" w:rsidP="007600BE">
            <w:pPr>
              <w:spacing w:line="276" w:lineRule="auto"/>
              <w:jc w:val="both"/>
              <w:rPr>
                <w:rStyle w:val="normaltextrun"/>
                <w:rFonts w:ascii="Times New Roman" w:hAnsi="Times New Roman"/>
                <w:i/>
                <w:iCs/>
              </w:rPr>
            </w:pPr>
            <w:r w:rsidRPr="007600BE">
              <w:rPr>
                <w:rFonts w:ascii="Times New Roman" w:hAnsi="Times New Roman"/>
                <w:color w:val="363636"/>
                <w:spacing w:val="-2"/>
                <w:w w:val="105"/>
              </w:rPr>
              <w:t>Documentaţie</w:t>
            </w:r>
            <w:r w:rsidRPr="007600BE">
              <w:rPr>
                <w:rFonts w:ascii="Times New Roman" w:hAnsi="Times New Roman"/>
                <w:color w:val="363636"/>
                <w:spacing w:val="9"/>
                <w:w w:val="105"/>
              </w:rPr>
              <w:t xml:space="preserve"> </w:t>
            </w:r>
            <w:r w:rsidRPr="007600BE">
              <w:rPr>
                <w:rFonts w:ascii="Times New Roman" w:hAnsi="Times New Roman"/>
                <w:color w:val="363636"/>
                <w:spacing w:val="-2"/>
                <w:w w:val="105"/>
              </w:rPr>
              <w:t>tehnică</w:t>
            </w:r>
            <w:r w:rsidRPr="007600BE">
              <w:rPr>
                <w:rFonts w:ascii="Times New Roman" w:hAnsi="Times New Roman"/>
                <w:color w:val="363636"/>
                <w:spacing w:val="4"/>
                <w:w w:val="105"/>
              </w:rPr>
              <w:t xml:space="preserve"> </w:t>
            </w:r>
            <w:r w:rsidRPr="007600BE">
              <w:rPr>
                <w:rFonts w:ascii="Times New Roman" w:hAnsi="Times New Roman"/>
                <w:color w:val="363636"/>
                <w:spacing w:val="-2"/>
                <w:w w:val="105"/>
              </w:rPr>
              <w:t>pentru</w:t>
            </w:r>
            <w:r w:rsidRPr="007600BE">
              <w:rPr>
                <w:rFonts w:ascii="Times New Roman" w:hAnsi="Times New Roman"/>
                <w:color w:val="363636"/>
                <w:spacing w:val="-1"/>
                <w:w w:val="105"/>
              </w:rPr>
              <w:t xml:space="preserve"> </w:t>
            </w:r>
            <w:r w:rsidRPr="007600BE">
              <w:rPr>
                <w:rFonts w:ascii="Times New Roman" w:hAnsi="Times New Roman"/>
                <w:color w:val="363636"/>
                <w:spacing w:val="-2"/>
                <w:w w:val="105"/>
              </w:rPr>
              <w:t>obţinerea</w:t>
            </w:r>
            <w:r w:rsidRPr="007600BE">
              <w:rPr>
                <w:rFonts w:ascii="Times New Roman" w:hAnsi="Times New Roman"/>
                <w:color w:val="363636"/>
                <w:spacing w:val="-1"/>
                <w:w w:val="105"/>
              </w:rPr>
              <w:t xml:space="preserve"> </w:t>
            </w:r>
            <w:r w:rsidRPr="007600BE">
              <w:rPr>
                <w:rFonts w:ascii="Times New Roman" w:hAnsi="Times New Roman"/>
                <w:color w:val="363636"/>
                <w:spacing w:val="-2"/>
                <w:w w:val="105"/>
              </w:rPr>
              <w:t>Autorizaţiei</w:t>
            </w:r>
            <w:r w:rsidRPr="007600BE">
              <w:rPr>
                <w:rFonts w:ascii="Times New Roman" w:hAnsi="Times New Roman"/>
                <w:color w:val="363636"/>
                <w:w w:val="105"/>
              </w:rPr>
              <w:t xml:space="preserve"> </w:t>
            </w:r>
            <w:r w:rsidRPr="007600BE">
              <w:rPr>
                <w:rFonts w:ascii="Times New Roman" w:hAnsi="Times New Roman"/>
                <w:color w:val="363636"/>
                <w:spacing w:val="-2"/>
                <w:w w:val="105"/>
              </w:rPr>
              <w:t>de</w:t>
            </w:r>
            <w:r w:rsidRPr="007600BE">
              <w:rPr>
                <w:rFonts w:ascii="Times New Roman" w:hAnsi="Times New Roman"/>
                <w:color w:val="363636"/>
                <w:spacing w:val="-14"/>
                <w:w w:val="105"/>
              </w:rPr>
              <w:t xml:space="preserve"> </w:t>
            </w:r>
            <w:r w:rsidRPr="007600BE">
              <w:rPr>
                <w:rFonts w:ascii="Times New Roman" w:hAnsi="Times New Roman"/>
                <w:color w:val="464646"/>
                <w:spacing w:val="-2"/>
                <w:w w:val="105"/>
              </w:rPr>
              <w:t>Construire</w:t>
            </w:r>
          </w:p>
        </w:tc>
        <w:tc>
          <w:tcPr>
            <w:tcW w:w="1989" w:type="dxa"/>
            <w:gridSpan w:val="2"/>
            <w:shd w:val="clear" w:color="auto" w:fill="auto"/>
          </w:tcPr>
          <w:p w:rsidR="007600BE" w:rsidRPr="007600BE" w:rsidRDefault="007600BE" w:rsidP="007600BE">
            <w:pPr>
              <w:spacing w:line="276" w:lineRule="auto"/>
              <w:jc w:val="both"/>
              <w:rPr>
                <w:rFonts w:ascii="Times New Roman" w:hAnsi="Times New Roman"/>
              </w:rPr>
            </w:pPr>
          </w:p>
        </w:tc>
        <w:tc>
          <w:tcPr>
            <w:tcW w:w="1967" w:type="dxa"/>
            <w:shd w:val="clear" w:color="auto" w:fill="auto"/>
          </w:tcPr>
          <w:p w:rsidR="007600BE" w:rsidRPr="007600BE" w:rsidRDefault="007600BE" w:rsidP="007600BE">
            <w:pPr>
              <w:spacing w:line="276" w:lineRule="auto"/>
              <w:jc w:val="both"/>
              <w:rPr>
                <w:rFonts w:ascii="Times New Roman" w:hAnsi="Times New Roman"/>
                <w:color w:val="FF0000"/>
              </w:rPr>
            </w:pPr>
          </w:p>
        </w:tc>
      </w:tr>
      <w:tr w:rsidR="007600BE" w:rsidRPr="007600BE" w:rsidTr="00854B38">
        <w:tc>
          <w:tcPr>
            <w:tcW w:w="605" w:type="dxa"/>
            <w:shd w:val="clear" w:color="auto" w:fill="auto"/>
          </w:tcPr>
          <w:p w:rsidR="007600BE" w:rsidRPr="007600BE" w:rsidRDefault="007600BE" w:rsidP="007600BE">
            <w:pPr>
              <w:spacing w:line="276" w:lineRule="auto"/>
              <w:jc w:val="both"/>
              <w:rPr>
                <w:rFonts w:ascii="Times New Roman" w:hAnsi="Times New Roman"/>
                <w:b/>
                <w:bCs/>
              </w:rPr>
            </w:pPr>
          </w:p>
        </w:tc>
        <w:tc>
          <w:tcPr>
            <w:tcW w:w="4932" w:type="dxa"/>
            <w:shd w:val="clear" w:color="auto" w:fill="auto"/>
          </w:tcPr>
          <w:p w:rsidR="007600BE" w:rsidRPr="007600BE" w:rsidRDefault="007600BE" w:rsidP="007600BE">
            <w:pPr>
              <w:spacing w:line="276" w:lineRule="auto"/>
              <w:jc w:val="both"/>
              <w:rPr>
                <w:rFonts w:ascii="Times New Roman" w:hAnsi="Times New Roman"/>
                <w:i/>
                <w:iCs/>
                <w:sz w:val="20"/>
                <w:szCs w:val="20"/>
              </w:rPr>
            </w:pPr>
            <w:r w:rsidRPr="007600BE">
              <w:rPr>
                <w:rFonts w:ascii="Times New Roman" w:hAnsi="Times New Roman"/>
                <w:color w:val="363636"/>
              </w:rPr>
              <w:t>Documentatie</w:t>
            </w:r>
            <w:r w:rsidRPr="007600BE">
              <w:rPr>
                <w:rFonts w:ascii="Times New Roman" w:hAnsi="Times New Roman"/>
                <w:color w:val="363636"/>
                <w:spacing w:val="43"/>
              </w:rPr>
              <w:t xml:space="preserve"> </w:t>
            </w:r>
            <w:r w:rsidRPr="007600BE">
              <w:rPr>
                <w:rFonts w:ascii="Times New Roman" w:hAnsi="Times New Roman"/>
                <w:color w:val="363636"/>
              </w:rPr>
              <w:t>Tehnice</w:t>
            </w:r>
            <w:r w:rsidRPr="007600BE">
              <w:rPr>
                <w:rFonts w:ascii="Times New Roman" w:hAnsi="Times New Roman"/>
                <w:color w:val="363636"/>
                <w:spacing w:val="22"/>
              </w:rPr>
              <w:t xml:space="preserve"> </w:t>
            </w:r>
            <w:r w:rsidRPr="007600BE">
              <w:rPr>
                <w:rFonts w:ascii="Times New Roman" w:hAnsi="Times New Roman"/>
                <w:color w:val="363636"/>
              </w:rPr>
              <w:t>pentru</w:t>
            </w:r>
            <w:r w:rsidRPr="007600BE">
              <w:rPr>
                <w:rFonts w:ascii="Times New Roman" w:hAnsi="Times New Roman"/>
                <w:color w:val="363636"/>
                <w:spacing w:val="24"/>
              </w:rPr>
              <w:t xml:space="preserve"> </w:t>
            </w:r>
            <w:r w:rsidRPr="007600BE">
              <w:rPr>
                <w:rFonts w:ascii="Times New Roman" w:hAnsi="Times New Roman"/>
                <w:color w:val="363636"/>
              </w:rPr>
              <w:t>Organizarea</w:t>
            </w:r>
            <w:r w:rsidRPr="007600BE">
              <w:rPr>
                <w:rFonts w:ascii="Times New Roman" w:hAnsi="Times New Roman"/>
                <w:color w:val="363636"/>
                <w:spacing w:val="41"/>
              </w:rPr>
              <w:t xml:space="preserve"> </w:t>
            </w:r>
            <w:r w:rsidRPr="007600BE">
              <w:rPr>
                <w:rFonts w:ascii="Times New Roman" w:hAnsi="Times New Roman"/>
                <w:color w:val="363636"/>
                <w:spacing w:val="-2"/>
              </w:rPr>
              <w:t>Executiei</w:t>
            </w:r>
          </w:p>
        </w:tc>
        <w:tc>
          <w:tcPr>
            <w:tcW w:w="1989" w:type="dxa"/>
            <w:gridSpan w:val="2"/>
            <w:shd w:val="clear" w:color="auto" w:fill="auto"/>
          </w:tcPr>
          <w:p w:rsidR="007600BE" w:rsidRPr="007600BE" w:rsidRDefault="007600BE" w:rsidP="007600BE">
            <w:pPr>
              <w:spacing w:line="276" w:lineRule="auto"/>
              <w:jc w:val="both"/>
              <w:rPr>
                <w:rFonts w:ascii="Times New Roman" w:hAnsi="Times New Roman"/>
              </w:rPr>
            </w:pPr>
          </w:p>
        </w:tc>
        <w:tc>
          <w:tcPr>
            <w:tcW w:w="1967" w:type="dxa"/>
            <w:shd w:val="clear" w:color="auto" w:fill="auto"/>
          </w:tcPr>
          <w:p w:rsidR="007600BE" w:rsidRPr="007600BE" w:rsidRDefault="007600BE" w:rsidP="007600BE">
            <w:pPr>
              <w:spacing w:line="276" w:lineRule="auto"/>
              <w:jc w:val="both"/>
              <w:rPr>
                <w:rStyle w:val="normaltextrun"/>
                <w:rFonts w:ascii="Times New Roman" w:hAnsi="Times New Roman"/>
                <w:i/>
                <w:iCs/>
                <w:color w:val="FF0000"/>
                <w:sz w:val="18"/>
                <w:szCs w:val="18"/>
              </w:rPr>
            </w:pPr>
          </w:p>
        </w:tc>
      </w:tr>
      <w:tr w:rsidR="007600BE" w:rsidRPr="007600BE" w:rsidTr="00854B38">
        <w:tc>
          <w:tcPr>
            <w:tcW w:w="605" w:type="dxa"/>
            <w:shd w:val="clear" w:color="auto" w:fill="auto"/>
          </w:tcPr>
          <w:p w:rsidR="007600BE" w:rsidRPr="007600BE" w:rsidRDefault="007600BE" w:rsidP="007600BE">
            <w:pPr>
              <w:spacing w:line="276" w:lineRule="auto"/>
              <w:jc w:val="both"/>
              <w:rPr>
                <w:rFonts w:ascii="Times New Roman" w:hAnsi="Times New Roman"/>
                <w:b/>
                <w:bCs/>
              </w:rPr>
            </w:pPr>
          </w:p>
        </w:tc>
        <w:tc>
          <w:tcPr>
            <w:tcW w:w="4932" w:type="dxa"/>
            <w:shd w:val="clear" w:color="auto" w:fill="auto"/>
          </w:tcPr>
          <w:p w:rsidR="007600BE" w:rsidRPr="007600BE" w:rsidRDefault="007600BE" w:rsidP="007600BE">
            <w:pPr>
              <w:spacing w:line="276" w:lineRule="auto"/>
              <w:jc w:val="both"/>
              <w:rPr>
                <w:rFonts w:ascii="Times New Roman" w:hAnsi="Times New Roman"/>
                <w:color w:val="363636"/>
                <w:spacing w:val="-2"/>
              </w:rPr>
            </w:pPr>
            <w:r w:rsidRPr="007600BE">
              <w:rPr>
                <w:rFonts w:ascii="Times New Roman" w:hAnsi="Times New Roman"/>
                <w:color w:val="363636"/>
              </w:rPr>
              <w:t>Proiect</w:t>
            </w:r>
            <w:r w:rsidRPr="007600BE">
              <w:rPr>
                <w:rFonts w:ascii="Times New Roman" w:hAnsi="Times New Roman"/>
                <w:color w:val="363636"/>
                <w:spacing w:val="14"/>
              </w:rPr>
              <w:t xml:space="preserve"> </w:t>
            </w:r>
            <w:r w:rsidRPr="007600BE">
              <w:rPr>
                <w:rFonts w:ascii="Times New Roman" w:hAnsi="Times New Roman"/>
                <w:color w:val="363636"/>
                <w:spacing w:val="-2"/>
              </w:rPr>
              <w:t>tehnic (inclusiv verificarea acestuia)</w:t>
            </w:r>
          </w:p>
          <w:p w:rsidR="007600BE" w:rsidRPr="007600BE" w:rsidRDefault="007600BE" w:rsidP="007600BE">
            <w:pPr>
              <w:spacing w:line="276" w:lineRule="auto"/>
              <w:jc w:val="both"/>
              <w:rPr>
                <w:rFonts w:ascii="Times New Roman" w:hAnsi="Times New Roman"/>
                <w:i/>
                <w:iCs/>
                <w:sz w:val="20"/>
                <w:szCs w:val="20"/>
              </w:rPr>
            </w:pPr>
          </w:p>
        </w:tc>
        <w:tc>
          <w:tcPr>
            <w:tcW w:w="1989" w:type="dxa"/>
            <w:gridSpan w:val="2"/>
            <w:shd w:val="clear" w:color="auto" w:fill="auto"/>
          </w:tcPr>
          <w:p w:rsidR="007600BE" w:rsidRPr="007600BE" w:rsidRDefault="007600BE" w:rsidP="007600BE">
            <w:pPr>
              <w:spacing w:line="276" w:lineRule="auto"/>
              <w:jc w:val="both"/>
              <w:rPr>
                <w:rFonts w:ascii="Times New Roman" w:hAnsi="Times New Roman"/>
              </w:rPr>
            </w:pPr>
          </w:p>
        </w:tc>
        <w:tc>
          <w:tcPr>
            <w:tcW w:w="1967" w:type="dxa"/>
            <w:shd w:val="clear" w:color="auto" w:fill="auto"/>
          </w:tcPr>
          <w:p w:rsidR="007600BE" w:rsidRPr="007600BE" w:rsidRDefault="007600BE" w:rsidP="007600BE">
            <w:pPr>
              <w:spacing w:line="276" w:lineRule="auto"/>
              <w:jc w:val="both"/>
              <w:rPr>
                <w:rStyle w:val="normaltextrun"/>
                <w:rFonts w:ascii="Times New Roman" w:hAnsi="Times New Roman"/>
                <w:i/>
                <w:iCs/>
                <w:color w:val="FF0000"/>
                <w:sz w:val="18"/>
                <w:szCs w:val="18"/>
              </w:rPr>
            </w:pPr>
          </w:p>
        </w:tc>
      </w:tr>
      <w:tr w:rsidR="007600BE" w:rsidRPr="007600BE" w:rsidTr="00854B38">
        <w:trPr>
          <w:trHeight w:val="512"/>
        </w:trPr>
        <w:tc>
          <w:tcPr>
            <w:tcW w:w="605" w:type="dxa"/>
            <w:shd w:val="clear" w:color="auto" w:fill="auto"/>
          </w:tcPr>
          <w:p w:rsidR="007600BE" w:rsidRPr="007600BE" w:rsidRDefault="007600BE" w:rsidP="007600BE">
            <w:pPr>
              <w:spacing w:line="276" w:lineRule="auto"/>
              <w:jc w:val="both"/>
              <w:rPr>
                <w:rFonts w:ascii="Times New Roman" w:hAnsi="Times New Roman"/>
                <w:b/>
                <w:bCs/>
              </w:rPr>
            </w:pPr>
          </w:p>
        </w:tc>
        <w:tc>
          <w:tcPr>
            <w:tcW w:w="4932" w:type="dxa"/>
            <w:shd w:val="clear" w:color="auto" w:fill="auto"/>
          </w:tcPr>
          <w:p w:rsidR="007600BE" w:rsidRPr="007600BE" w:rsidRDefault="007600BE" w:rsidP="007600BE">
            <w:pPr>
              <w:spacing w:line="276" w:lineRule="auto"/>
              <w:jc w:val="both"/>
              <w:rPr>
                <w:rFonts w:ascii="Times New Roman" w:hAnsi="Times New Roman"/>
                <w:color w:val="363636"/>
                <w:spacing w:val="-2"/>
              </w:rPr>
            </w:pPr>
            <w:r w:rsidRPr="007600BE">
              <w:rPr>
                <w:rFonts w:ascii="Times New Roman" w:hAnsi="Times New Roman"/>
                <w:color w:val="363636"/>
                <w:spacing w:val="-2"/>
              </w:rPr>
              <w:t>Detalii De Executie</w:t>
            </w:r>
          </w:p>
        </w:tc>
        <w:tc>
          <w:tcPr>
            <w:tcW w:w="1989" w:type="dxa"/>
            <w:gridSpan w:val="2"/>
            <w:shd w:val="clear" w:color="auto" w:fill="auto"/>
          </w:tcPr>
          <w:p w:rsidR="007600BE" w:rsidRPr="007600BE" w:rsidRDefault="007600BE" w:rsidP="007600BE">
            <w:pPr>
              <w:spacing w:line="276" w:lineRule="auto"/>
              <w:jc w:val="both"/>
              <w:rPr>
                <w:rFonts w:ascii="Times New Roman" w:hAnsi="Times New Roman"/>
              </w:rPr>
            </w:pPr>
          </w:p>
        </w:tc>
        <w:tc>
          <w:tcPr>
            <w:tcW w:w="1967" w:type="dxa"/>
            <w:shd w:val="clear" w:color="auto" w:fill="auto"/>
          </w:tcPr>
          <w:p w:rsidR="007600BE" w:rsidRPr="007600BE" w:rsidRDefault="007600BE" w:rsidP="007600BE">
            <w:pPr>
              <w:spacing w:line="276" w:lineRule="auto"/>
              <w:jc w:val="both"/>
              <w:rPr>
                <w:rStyle w:val="normaltextrun"/>
                <w:rFonts w:ascii="Times New Roman" w:hAnsi="Times New Roman"/>
                <w:i/>
                <w:iCs/>
                <w:color w:val="FF0000"/>
                <w:sz w:val="18"/>
                <w:szCs w:val="18"/>
              </w:rPr>
            </w:pPr>
          </w:p>
        </w:tc>
      </w:tr>
      <w:tr w:rsidR="007600BE" w:rsidRPr="007600BE" w:rsidTr="00854B38">
        <w:tc>
          <w:tcPr>
            <w:tcW w:w="605" w:type="dxa"/>
            <w:shd w:val="clear" w:color="auto" w:fill="auto"/>
          </w:tcPr>
          <w:p w:rsidR="007600BE" w:rsidRPr="007600BE" w:rsidRDefault="007600BE" w:rsidP="007600BE">
            <w:pPr>
              <w:spacing w:line="276" w:lineRule="auto"/>
              <w:jc w:val="both"/>
              <w:rPr>
                <w:rFonts w:ascii="Times New Roman" w:hAnsi="Times New Roman"/>
                <w:b/>
                <w:bCs/>
              </w:rPr>
            </w:pPr>
          </w:p>
        </w:tc>
        <w:tc>
          <w:tcPr>
            <w:tcW w:w="4932" w:type="dxa"/>
            <w:shd w:val="clear" w:color="auto" w:fill="auto"/>
          </w:tcPr>
          <w:p w:rsidR="007600BE" w:rsidRPr="007600BE" w:rsidRDefault="007600BE" w:rsidP="007600BE">
            <w:pPr>
              <w:spacing w:line="276" w:lineRule="auto"/>
              <w:jc w:val="both"/>
              <w:rPr>
                <w:rFonts w:ascii="Times New Roman" w:hAnsi="Times New Roman"/>
                <w:color w:val="363636"/>
                <w:spacing w:val="-2"/>
              </w:rPr>
            </w:pPr>
            <w:r w:rsidRPr="007600BE">
              <w:rPr>
                <w:rFonts w:ascii="Times New Roman" w:hAnsi="Times New Roman"/>
                <w:color w:val="363636"/>
                <w:spacing w:val="-2"/>
              </w:rPr>
              <w:t>Asistenţă tehnică</w:t>
            </w:r>
          </w:p>
        </w:tc>
        <w:tc>
          <w:tcPr>
            <w:tcW w:w="1989" w:type="dxa"/>
            <w:gridSpan w:val="2"/>
            <w:shd w:val="clear" w:color="auto" w:fill="auto"/>
          </w:tcPr>
          <w:p w:rsidR="007600BE" w:rsidRPr="007600BE" w:rsidRDefault="007600BE" w:rsidP="007600BE">
            <w:pPr>
              <w:spacing w:line="276" w:lineRule="auto"/>
              <w:jc w:val="both"/>
              <w:rPr>
                <w:rFonts w:ascii="Times New Roman" w:hAnsi="Times New Roman"/>
              </w:rPr>
            </w:pPr>
          </w:p>
        </w:tc>
        <w:tc>
          <w:tcPr>
            <w:tcW w:w="1967" w:type="dxa"/>
            <w:shd w:val="clear" w:color="auto" w:fill="auto"/>
          </w:tcPr>
          <w:p w:rsidR="007600BE" w:rsidRDefault="007600BE" w:rsidP="007600BE">
            <w:pPr>
              <w:spacing w:line="276" w:lineRule="auto"/>
              <w:jc w:val="both"/>
              <w:rPr>
                <w:rStyle w:val="normaltextrun"/>
                <w:rFonts w:ascii="Times New Roman" w:hAnsi="Times New Roman"/>
                <w:i/>
                <w:iCs/>
                <w:color w:val="FF0000"/>
                <w:sz w:val="18"/>
                <w:szCs w:val="18"/>
              </w:rPr>
            </w:pPr>
          </w:p>
          <w:p w:rsidR="00402ADA" w:rsidRPr="007600BE" w:rsidRDefault="00402ADA" w:rsidP="007600BE">
            <w:pPr>
              <w:spacing w:line="276" w:lineRule="auto"/>
              <w:jc w:val="both"/>
              <w:rPr>
                <w:rStyle w:val="normaltextrun"/>
                <w:rFonts w:ascii="Times New Roman" w:hAnsi="Times New Roman"/>
                <w:i/>
                <w:iCs/>
                <w:color w:val="FF0000"/>
                <w:sz w:val="18"/>
                <w:szCs w:val="18"/>
              </w:rPr>
            </w:pPr>
          </w:p>
        </w:tc>
      </w:tr>
      <w:tr w:rsidR="007600BE" w:rsidRPr="007600BE" w:rsidTr="00854B38">
        <w:tc>
          <w:tcPr>
            <w:tcW w:w="605" w:type="dxa"/>
            <w:shd w:val="clear" w:color="auto" w:fill="auto"/>
          </w:tcPr>
          <w:p w:rsidR="007600BE" w:rsidRPr="007600BE" w:rsidRDefault="007600BE" w:rsidP="007600BE">
            <w:pPr>
              <w:spacing w:line="276" w:lineRule="auto"/>
              <w:jc w:val="both"/>
              <w:rPr>
                <w:rFonts w:ascii="Times New Roman" w:hAnsi="Times New Roman"/>
                <w:b/>
                <w:bCs/>
              </w:rPr>
            </w:pPr>
          </w:p>
        </w:tc>
        <w:tc>
          <w:tcPr>
            <w:tcW w:w="4932" w:type="dxa"/>
            <w:shd w:val="clear" w:color="auto" w:fill="auto"/>
          </w:tcPr>
          <w:p w:rsidR="007600BE" w:rsidRPr="007600BE" w:rsidRDefault="007600BE" w:rsidP="007600BE">
            <w:pPr>
              <w:spacing w:line="276" w:lineRule="auto"/>
              <w:jc w:val="both"/>
              <w:rPr>
                <w:rFonts w:ascii="Times New Roman" w:hAnsi="Times New Roman"/>
                <w:color w:val="363636"/>
                <w:spacing w:val="-2"/>
              </w:rPr>
            </w:pPr>
            <w:r w:rsidRPr="007600BE">
              <w:rPr>
                <w:rFonts w:ascii="Times New Roman" w:hAnsi="Times New Roman"/>
                <w:color w:val="363636"/>
                <w:spacing w:val="-2"/>
              </w:rPr>
              <w:t>Documentații tehnice pentru obținerea avizelor/acordurilor și autorizațiilor</w:t>
            </w:r>
          </w:p>
        </w:tc>
        <w:tc>
          <w:tcPr>
            <w:tcW w:w="1989" w:type="dxa"/>
            <w:gridSpan w:val="2"/>
            <w:shd w:val="clear" w:color="auto" w:fill="auto"/>
          </w:tcPr>
          <w:p w:rsidR="007600BE" w:rsidRPr="007600BE" w:rsidRDefault="007600BE" w:rsidP="007600BE">
            <w:pPr>
              <w:spacing w:line="276" w:lineRule="auto"/>
              <w:jc w:val="both"/>
              <w:rPr>
                <w:rFonts w:ascii="Times New Roman" w:hAnsi="Times New Roman"/>
              </w:rPr>
            </w:pPr>
          </w:p>
        </w:tc>
        <w:tc>
          <w:tcPr>
            <w:tcW w:w="1967" w:type="dxa"/>
            <w:shd w:val="clear" w:color="auto" w:fill="auto"/>
          </w:tcPr>
          <w:p w:rsidR="007600BE" w:rsidRPr="007600BE" w:rsidRDefault="007600BE" w:rsidP="007600BE">
            <w:pPr>
              <w:spacing w:line="276" w:lineRule="auto"/>
              <w:jc w:val="both"/>
              <w:rPr>
                <w:rStyle w:val="normaltextrun"/>
                <w:rFonts w:ascii="Times New Roman" w:hAnsi="Times New Roman"/>
                <w:i/>
                <w:iCs/>
                <w:color w:val="FF0000"/>
                <w:sz w:val="18"/>
                <w:szCs w:val="18"/>
              </w:rPr>
            </w:pPr>
          </w:p>
        </w:tc>
      </w:tr>
      <w:tr w:rsidR="007600BE" w:rsidRPr="007600BE" w:rsidTr="00854B38">
        <w:tc>
          <w:tcPr>
            <w:tcW w:w="605" w:type="dxa"/>
            <w:shd w:val="clear" w:color="auto" w:fill="auto"/>
          </w:tcPr>
          <w:p w:rsidR="007600BE" w:rsidRPr="007600BE" w:rsidRDefault="007600BE" w:rsidP="007600BE">
            <w:pPr>
              <w:spacing w:line="276" w:lineRule="auto"/>
              <w:jc w:val="both"/>
              <w:rPr>
                <w:rFonts w:ascii="Times New Roman" w:hAnsi="Times New Roman"/>
                <w:b/>
                <w:bCs/>
              </w:rPr>
            </w:pPr>
          </w:p>
        </w:tc>
        <w:tc>
          <w:tcPr>
            <w:tcW w:w="4932" w:type="dxa"/>
            <w:shd w:val="clear" w:color="auto" w:fill="auto"/>
          </w:tcPr>
          <w:p w:rsidR="007600BE" w:rsidRPr="007600BE" w:rsidRDefault="007600BE" w:rsidP="007600BE">
            <w:pPr>
              <w:spacing w:line="276" w:lineRule="auto"/>
              <w:jc w:val="both"/>
              <w:rPr>
                <w:rFonts w:ascii="Times New Roman" w:hAnsi="Times New Roman"/>
                <w:i/>
                <w:iCs/>
                <w:sz w:val="20"/>
                <w:szCs w:val="20"/>
              </w:rPr>
            </w:pPr>
          </w:p>
        </w:tc>
        <w:tc>
          <w:tcPr>
            <w:tcW w:w="1989" w:type="dxa"/>
            <w:gridSpan w:val="2"/>
            <w:shd w:val="clear" w:color="auto" w:fill="auto"/>
          </w:tcPr>
          <w:p w:rsidR="007600BE" w:rsidRPr="007600BE" w:rsidRDefault="007600BE" w:rsidP="007600BE">
            <w:pPr>
              <w:spacing w:line="276" w:lineRule="auto"/>
              <w:jc w:val="both"/>
              <w:rPr>
                <w:rFonts w:ascii="Times New Roman" w:hAnsi="Times New Roman"/>
              </w:rPr>
            </w:pPr>
          </w:p>
        </w:tc>
        <w:tc>
          <w:tcPr>
            <w:tcW w:w="1967" w:type="dxa"/>
            <w:shd w:val="clear" w:color="auto" w:fill="auto"/>
          </w:tcPr>
          <w:p w:rsidR="007600BE" w:rsidRPr="007600BE" w:rsidRDefault="007600BE" w:rsidP="007600BE">
            <w:pPr>
              <w:spacing w:line="276" w:lineRule="auto"/>
              <w:jc w:val="both"/>
              <w:rPr>
                <w:rStyle w:val="normaltextrun"/>
                <w:rFonts w:ascii="Times New Roman" w:hAnsi="Times New Roman"/>
                <w:sz w:val="16"/>
                <w:szCs w:val="16"/>
              </w:rPr>
            </w:pPr>
          </w:p>
        </w:tc>
      </w:tr>
      <w:tr w:rsidR="007600BE" w:rsidRPr="007600BE" w:rsidTr="00854B38">
        <w:tc>
          <w:tcPr>
            <w:tcW w:w="605" w:type="dxa"/>
            <w:tcBorders>
              <w:left w:val="nil"/>
              <w:right w:val="nil"/>
            </w:tcBorders>
            <w:shd w:val="clear" w:color="auto" w:fill="auto"/>
          </w:tcPr>
          <w:p w:rsidR="007600BE" w:rsidRPr="007600BE" w:rsidRDefault="007600BE" w:rsidP="007600BE">
            <w:pPr>
              <w:spacing w:line="276" w:lineRule="auto"/>
              <w:jc w:val="both"/>
              <w:rPr>
                <w:rFonts w:ascii="Times New Roman" w:hAnsi="Times New Roman"/>
              </w:rPr>
            </w:pPr>
          </w:p>
        </w:tc>
        <w:tc>
          <w:tcPr>
            <w:tcW w:w="4932" w:type="dxa"/>
            <w:tcBorders>
              <w:left w:val="nil"/>
              <w:right w:val="nil"/>
            </w:tcBorders>
            <w:shd w:val="clear" w:color="auto" w:fill="auto"/>
          </w:tcPr>
          <w:p w:rsidR="007600BE" w:rsidRPr="007600BE" w:rsidRDefault="007600BE" w:rsidP="007600BE">
            <w:pPr>
              <w:spacing w:line="276" w:lineRule="auto"/>
              <w:jc w:val="both"/>
              <w:rPr>
                <w:rFonts w:ascii="Times New Roman" w:hAnsi="Times New Roman"/>
              </w:rPr>
            </w:pPr>
          </w:p>
        </w:tc>
        <w:tc>
          <w:tcPr>
            <w:tcW w:w="1753" w:type="dxa"/>
            <w:tcBorders>
              <w:left w:val="nil"/>
              <w:right w:val="nil"/>
            </w:tcBorders>
            <w:shd w:val="clear" w:color="auto" w:fill="auto"/>
          </w:tcPr>
          <w:p w:rsidR="007600BE" w:rsidRPr="007600BE" w:rsidRDefault="007600BE" w:rsidP="007600BE">
            <w:pPr>
              <w:spacing w:line="276" w:lineRule="auto"/>
              <w:jc w:val="both"/>
              <w:rPr>
                <w:rFonts w:ascii="Times New Roman" w:hAnsi="Times New Roman"/>
              </w:rPr>
            </w:pPr>
          </w:p>
        </w:tc>
        <w:tc>
          <w:tcPr>
            <w:tcW w:w="236" w:type="dxa"/>
            <w:tcBorders>
              <w:left w:val="nil"/>
              <w:right w:val="nil"/>
            </w:tcBorders>
            <w:shd w:val="clear" w:color="auto" w:fill="auto"/>
          </w:tcPr>
          <w:p w:rsidR="007600BE" w:rsidRPr="007600BE" w:rsidRDefault="007600BE" w:rsidP="007600BE">
            <w:pPr>
              <w:spacing w:line="276" w:lineRule="auto"/>
              <w:jc w:val="both"/>
              <w:rPr>
                <w:rFonts w:ascii="Times New Roman" w:hAnsi="Times New Roman"/>
              </w:rPr>
            </w:pPr>
          </w:p>
        </w:tc>
        <w:tc>
          <w:tcPr>
            <w:tcW w:w="1967" w:type="dxa"/>
            <w:tcBorders>
              <w:left w:val="nil"/>
              <w:right w:val="nil"/>
            </w:tcBorders>
            <w:shd w:val="clear" w:color="auto" w:fill="auto"/>
          </w:tcPr>
          <w:p w:rsidR="007600BE" w:rsidRPr="007600BE" w:rsidRDefault="007600BE" w:rsidP="007600BE">
            <w:pPr>
              <w:spacing w:line="276" w:lineRule="auto"/>
              <w:jc w:val="both"/>
              <w:rPr>
                <w:rStyle w:val="normaltextrun"/>
                <w:rFonts w:ascii="Times New Roman" w:hAnsi="Times New Roman"/>
                <w:i/>
                <w:iCs/>
                <w:color w:val="FF0000"/>
                <w:sz w:val="18"/>
                <w:szCs w:val="18"/>
              </w:rPr>
            </w:pPr>
          </w:p>
        </w:tc>
      </w:tr>
      <w:tr w:rsidR="007600BE" w:rsidRPr="007600BE" w:rsidTr="00854B38">
        <w:tc>
          <w:tcPr>
            <w:tcW w:w="605" w:type="dxa"/>
            <w:shd w:val="clear" w:color="auto" w:fill="D9D9D9" w:themeFill="background1" w:themeFillShade="D9"/>
          </w:tcPr>
          <w:p w:rsidR="007600BE" w:rsidRPr="007600BE" w:rsidRDefault="007600BE" w:rsidP="007600BE">
            <w:pPr>
              <w:spacing w:line="276" w:lineRule="auto"/>
              <w:jc w:val="both"/>
              <w:rPr>
                <w:rFonts w:ascii="Times New Roman" w:hAnsi="Times New Roman"/>
              </w:rPr>
            </w:pPr>
          </w:p>
        </w:tc>
        <w:tc>
          <w:tcPr>
            <w:tcW w:w="4932" w:type="dxa"/>
            <w:shd w:val="clear" w:color="auto" w:fill="D9D9D9" w:themeFill="background1" w:themeFillShade="D9"/>
          </w:tcPr>
          <w:p w:rsidR="007600BE" w:rsidRPr="007600BE" w:rsidRDefault="007600BE" w:rsidP="007600BE">
            <w:pPr>
              <w:spacing w:line="276" w:lineRule="auto"/>
              <w:jc w:val="both"/>
              <w:rPr>
                <w:rStyle w:val="eop"/>
                <w:rFonts w:ascii="Times New Roman" w:hAnsi="Times New Roman"/>
              </w:rPr>
            </w:pPr>
            <w:r w:rsidRPr="007600BE">
              <w:rPr>
                <w:rStyle w:val="normaltextrun"/>
                <w:rFonts w:ascii="Times New Roman" w:hAnsi="Times New Roman"/>
                <w:b/>
                <w:bCs/>
                <w:lang w:val="bg-BG"/>
              </w:rPr>
              <w:t xml:space="preserve">Total valoare </w:t>
            </w:r>
            <w:r w:rsidRPr="007600BE">
              <w:rPr>
                <w:rStyle w:val="normaltextrun"/>
                <w:rFonts w:ascii="Times New Roman" w:hAnsi="Times New Roman"/>
                <w:b/>
                <w:bCs/>
              </w:rPr>
              <w:t xml:space="preserve">- </w:t>
            </w:r>
            <w:r w:rsidRPr="007600BE">
              <w:rPr>
                <w:rStyle w:val="normaltextrun"/>
                <w:rFonts w:ascii="Times New Roman" w:hAnsi="Times New Roman"/>
                <w:b/>
                <w:bCs/>
                <w:lang w:val="bg-BG"/>
              </w:rPr>
              <w:t>propunere financiară</w:t>
            </w:r>
            <w:r w:rsidRPr="007600BE">
              <w:rPr>
                <w:rStyle w:val="normaltextrun"/>
                <w:rFonts w:ascii="Times New Roman" w:hAnsi="Times New Roman"/>
                <w:b/>
                <w:bCs/>
                <w:lang w:val="en-US"/>
              </w:rPr>
              <w:t>*</w:t>
            </w:r>
            <w:r w:rsidRPr="007600BE">
              <w:rPr>
                <w:rStyle w:val="eop"/>
                <w:rFonts w:ascii="Times New Roman" w:hAnsi="Times New Roman"/>
              </w:rPr>
              <w:t> </w:t>
            </w:r>
          </w:p>
          <w:p w:rsidR="007600BE" w:rsidRPr="007600BE" w:rsidRDefault="007600BE" w:rsidP="007600BE">
            <w:pPr>
              <w:spacing w:line="276" w:lineRule="auto"/>
              <w:jc w:val="both"/>
              <w:rPr>
                <w:rFonts w:ascii="Times New Roman" w:hAnsi="Times New Roman"/>
                <w:b/>
                <w:bCs/>
                <w:i/>
                <w:iCs/>
              </w:rPr>
            </w:pPr>
          </w:p>
        </w:tc>
        <w:tc>
          <w:tcPr>
            <w:tcW w:w="1989" w:type="dxa"/>
            <w:gridSpan w:val="2"/>
            <w:shd w:val="clear" w:color="auto" w:fill="D9D9D9" w:themeFill="background1" w:themeFillShade="D9"/>
          </w:tcPr>
          <w:p w:rsidR="007600BE" w:rsidRPr="007600BE" w:rsidRDefault="007600BE" w:rsidP="007600BE">
            <w:pPr>
              <w:spacing w:line="276" w:lineRule="auto"/>
              <w:jc w:val="both"/>
              <w:rPr>
                <w:rFonts w:ascii="Times New Roman" w:hAnsi="Times New Roman"/>
              </w:rPr>
            </w:pPr>
          </w:p>
        </w:tc>
        <w:tc>
          <w:tcPr>
            <w:tcW w:w="1967" w:type="dxa"/>
            <w:shd w:val="clear" w:color="auto" w:fill="D9D9D9" w:themeFill="background1" w:themeFillShade="D9"/>
          </w:tcPr>
          <w:p w:rsidR="007600BE" w:rsidRPr="007600BE" w:rsidRDefault="007600BE" w:rsidP="007600BE">
            <w:pPr>
              <w:spacing w:line="276" w:lineRule="auto"/>
              <w:jc w:val="both"/>
              <w:rPr>
                <w:rStyle w:val="normaltextrun"/>
                <w:rFonts w:ascii="Times New Roman" w:hAnsi="Times New Roman"/>
                <w:color w:val="FF0000"/>
                <w:sz w:val="18"/>
                <w:szCs w:val="18"/>
              </w:rPr>
            </w:pPr>
          </w:p>
        </w:tc>
      </w:tr>
    </w:tbl>
    <w:p w:rsidR="007600BE" w:rsidRPr="007600BE" w:rsidRDefault="007600BE" w:rsidP="007600BE">
      <w:pPr>
        <w:jc w:val="both"/>
        <w:rPr>
          <w:b/>
        </w:rPr>
      </w:pPr>
    </w:p>
    <w:p w:rsidR="007600BE" w:rsidRPr="007600BE" w:rsidRDefault="007600BE" w:rsidP="007600BE">
      <w:pPr>
        <w:jc w:val="both"/>
        <w:rPr>
          <w:b/>
        </w:rPr>
      </w:pPr>
    </w:p>
    <w:p w:rsidR="007600BE" w:rsidRPr="007600BE" w:rsidRDefault="007600BE" w:rsidP="007600BE">
      <w:pPr>
        <w:pStyle w:val="paragraph"/>
        <w:spacing w:before="0" w:beforeAutospacing="0" w:after="0" w:afterAutospacing="0"/>
        <w:ind w:left="1410" w:hanging="1410"/>
        <w:jc w:val="both"/>
        <w:textAlignment w:val="baseline"/>
        <w:rPr>
          <w:sz w:val="18"/>
          <w:szCs w:val="18"/>
        </w:rPr>
      </w:pPr>
      <w:r w:rsidRPr="007600BE">
        <w:rPr>
          <w:rStyle w:val="normaltextrun"/>
          <w:b/>
          <w:bCs/>
          <w:sz w:val="20"/>
          <w:szCs w:val="20"/>
        </w:rPr>
        <w:t>*IMPORTANT:</w:t>
      </w:r>
      <w:r w:rsidRPr="007600BE">
        <w:rPr>
          <w:rStyle w:val="normaltextrun"/>
          <w:sz w:val="20"/>
          <w:szCs w:val="20"/>
        </w:rPr>
        <w:t xml:space="preserve"> Propunerea financiară </w:t>
      </w:r>
      <w:r w:rsidRPr="007600BE">
        <w:rPr>
          <w:rStyle w:val="normaltextrun"/>
          <w:b/>
          <w:bCs/>
          <w:sz w:val="20"/>
          <w:szCs w:val="20"/>
        </w:rPr>
        <w:t>nu trebuie să depășească valoarea plafonului maxim estimat pentru serviciile de proiectare</w:t>
      </w:r>
      <w:r w:rsidRPr="007600BE">
        <w:rPr>
          <w:rStyle w:val="normaltextrun"/>
          <w:sz w:val="20"/>
          <w:szCs w:val="20"/>
        </w:rPr>
        <w:t>, conform Regulamentului Concursului.</w:t>
      </w:r>
      <w:r w:rsidRPr="007600BE">
        <w:rPr>
          <w:rStyle w:val="eop"/>
          <w:sz w:val="20"/>
          <w:szCs w:val="20"/>
        </w:rPr>
        <w:t> </w:t>
      </w:r>
    </w:p>
    <w:p w:rsidR="007600BE" w:rsidRPr="007600BE" w:rsidRDefault="007600BE" w:rsidP="007600BE">
      <w:pPr>
        <w:pStyle w:val="paragraph"/>
        <w:spacing w:before="0" w:beforeAutospacing="0" w:after="0" w:afterAutospacing="0"/>
        <w:ind w:left="1410"/>
        <w:jc w:val="both"/>
        <w:textAlignment w:val="baseline"/>
        <w:rPr>
          <w:sz w:val="18"/>
          <w:szCs w:val="18"/>
        </w:rPr>
      </w:pPr>
      <w:r w:rsidRPr="007600BE">
        <w:rPr>
          <w:rStyle w:val="normaltextrun"/>
          <w:sz w:val="20"/>
          <w:szCs w:val="20"/>
        </w:rPr>
        <w:t>Depășirea</w:t>
      </w:r>
      <w:r w:rsidRPr="007600BE">
        <w:rPr>
          <w:rStyle w:val="normaltextrun"/>
          <w:b/>
          <w:bCs/>
          <w:sz w:val="20"/>
          <w:szCs w:val="20"/>
        </w:rPr>
        <w:t xml:space="preserve"> plafonului maxim estimat pentru serviciile de proiectare </w:t>
      </w:r>
      <w:r w:rsidRPr="007600BE">
        <w:rPr>
          <w:rStyle w:val="normaltextrun"/>
          <w:b/>
          <w:bCs/>
          <w:sz w:val="20"/>
          <w:szCs w:val="20"/>
          <w:u w:val="single"/>
        </w:rPr>
        <w:t>va conduce la descalificare</w:t>
      </w:r>
      <w:r w:rsidRPr="007600BE">
        <w:rPr>
          <w:rStyle w:val="normaltextrun"/>
          <w:b/>
          <w:bCs/>
          <w:sz w:val="20"/>
          <w:szCs w:val="20"/>
        </w:rPr>
        <w:t xml:space="preserve"> </w:t>
      </w:r>
      <w:r w:rsidRPr="007600BE">
        <w:rPr>
          <w:rStyle w:val="normaltextrun"/>
          <w:sz w:val="20"/>
          <w:szCs w:val="20"/>
        </w:rPr>
        <w:t>(conform Regulament Concurs ).</w:t>
      </w:r>
      <w:r w:rsidRPr="007600BE">
        <w:rPr>
          <w:rStyle w:val="eop"/>
          <w:sz w:val="20"/>
          <w:szCs w:val="20"/>
        </w:rPr>
        <w:t> </w:t>
      </w:r>
    </w:p>
    <w:p w:rsidR="007600BE" w:rsidRPr="007600BE" w:rsidRDefault="007600BE" w:rsidP="007600BE">
      <w:pPr>
        <w:spacing w:line="276" w:lineRule="auto"/>
        <w:jc w:val="both"/>
        <w:rPr>
          <w:rStyle w:val="eop"/>
          <w:sz w:val="20"/>
          <w:szCs w:val="20"/>
        </w:rPr>
      </w:pPr>
    </w:p>
    <w:p w:rsidR="007600BE" w:rsidRPr="007600BE" w:rsidRDefault="007600BE" w:rsidP="007600BE">
      <w:pPr>
        <w:pStyle w:val="paragraph"/>
        <w:spacing w:before="0" w:beforeAutospacing="0" w:after="0" w:afterAutospacing="0"/>
        <w:jc w:val="both"/>
        <w:textAlignment w:val="baseline"/>
        <w:rPr>
          <w:sz w:val="18"/>
          <w:szCs w:val="18"/>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10"/>
        <w:gridCol w:w="8446"/>
      </w:tblGrid>
      <w:tr w:rsidR="007600BE" w:rsidRPr="004E0371" w:rsidTr="00854B38">
        <w:trPr>
          <w:trHeight w:val="510"/>
        </w:trPr>
        <w:tc>
          <w:tcPr>
            <w:tcW w:w="9056" w:type="dxa"/>
            <w:gridSpan w:val="2"/>
            <w:tcBorders>
              <w:top w:val="single" w:sz="6" w:space="0" w:color="FFFFFF"/>
              <w:left w:val="single" w:sz="6" w:space="0" w:color="FFFFFF"/>
              <w:bottom w:val="single" w:sz="6" w:space="0" w:color="FFFFFF"/>
              <w:right w:val="single" w:sz="6" w:space="0" w:color="FFFFFF"/>
            </w:tcBorders>
            <w:shd w:val="clear" w:color="auto" w:fill="auto"/>
            <w:hideMark/>
          </w:tcPr>
          <w:p w:rsidR="007600BE" w:rsidRPr="004E0371" w:rsidRDefault="007600BE" w:rsidP="007600BE">
            <w:pPr>
              <w:spacing w:line="276" w:lineRule="auto"/>
              <w:jc w:val="both"/>
              <w:textAlignment w:val="baseline"/>
              <w:rPr>
                <w:sz w:val="20"/>
                <w:szCs w:val="20"/>
                <w:lang w:eastAsia="ro-RO"/>
              </w:rPr>
            </w:pPr>
            <w:r w:rsidRPr="004E0371">
              <w:rPr>
                <w:color w:val="FFFFFF"/>
                <w:sz w:val="20"/>
                <w:szCs w:val="20"/>
                <w:lang w:eastAsia="ro-RO"/>
              </w:rPr>
              <w:t> </w:t>
            </w:r>
          </w:p>
          <w:p w:rsidR="007600BE" w:rsidRPr="004E0371" w:rsidRDefault="007600BE" w:rsidP="007600BE">
            <w:pPr>
              <w:spacing w:line="276" w:lineRule="auto"/>
              <w:jc w:val="both"/>
              <w:textAlignment w:val="baseline"/>
              <w:rPr>
                <w:sz w:val="20"/>
                <w:szCs w:val="20"/>
                <w:lang w:eastAsia="ro-RO"/>
              </w:rPr>
            </w:pPr>
            <w:r w:rsidRPr="004E0371">
              <w:rPr>
                <w:b/>
                <w:bCs/>
                <w:sz w:val="20"/>
                <w:szCs w:val="20"/>
                <w:lang w:eastAsia="ro-RO"/>
              </w:rPr>
              <w:t>Alte precizări:</w:t>
            </w:r>
            <w:r w:rsidRPr="004E0371">
              <w:rPr>
                <w:sz w:val="20"/>
                <w:szCs w:val="20"/>
                <w:lang w:eastAsia="ro-RO"/>
              </w:rPr>
              <w:t> </w:t>
            </w:r>
          </w:p>
          <w:p w:rsidR="007600BE" w:rsidRPr="004E0371" w:rsidRDefault="007600BE" w:rsidP="007600BE">
            <w:pPr>
              <w:spacing w:line="276" w:lineRule="auto"/>
              <w:jc w:val="both"/>
              <w:textAlignment w:val="baseline"/>
              <w:rPr>
                <w:sz w:val="20"/>
                <w:szCs w:val="20"/>
                <w:lang w:eastAsia="ro-RO"/>
              </w:rPr>
            </w:pPr>
            <w:r w:rsidRPr="004E0371">
              <w:rPr>
                <w:sz w:val="20"/>
                <w:szCs w:val="20"/>
                <w:lang w:eastAsia="ro-RO"/>
              </w:rPr>
              <w:t> </w:t>
            </w:r>
          </w:p>
          <w:p w:rsidR="007600BE" w:rsidRPr="004E0371" w:rsidRDefault="007600BE" w:rsidP="007600BE">
            <w:pPr>
              <w:spacing w:line="276" w:lineRule="auto"/>
              <w:jc w:val="both"/>
              <w:textAlignment w:val="baseline"/>
              <w:rPr>
                <w:sz w:val="20"/>
                <w:szCs w:val="20"/>
                <w:lang w:eastAsia="ro-RO"/>
              </w:rPr>
            </w:pPr>
          </w:p>
        </w:tc>
      </w:tr>
      <w:tr w:rsidR="007600BE" w:rsidRPr="004E0371" w:rsidTr="00854B38">
        <w:trPr>
          <w:trHeight w:val="510"/>
        </w:trPr>
        <w:tc>
          <w:tcPr>
            <w:tcW w:w="610" w:type="dxa"/>
            <w:tcBorders>
              <w:top w:val="nil"/>
              <w:left w:val="single" w:sz="6" w:space="0" w:color="FFFFFF"/>
              <w:bottom w:val="single" w:sz="6" w:space="0" w:color="FFFFFF"/>
              <w:right w:val="nil"/>
            </w:tcBorders>
            <w:shd w:val="clear" w:color="auto" w:fill="auto"/>
            <w:hideMark/>
          </w:tcPr>
          <w:p w:rsidR="007600BE" w:rsidRPr="004E0371" w:rsidRDefault="007600BE" w:rsidP="007600BE">
            <w:pPr>
              <w:spacing w:line="276" w:lineRule="auto"/>
              <w:jc w:val="both"/>
              <w:textAlignment w:val="baseline"/>
              <w:rPr>
                <w:sz w:val="20"/>
                <w:szCs w:val="20"/>
                <w:lang w:eastAsia="ro-RO"/>
              </w:rPr>
            </w:pPr>
            <w:r w:rsidRPr="004E0371">
              <w:rPr>
                <w:b/>
                <w:bCs/>
                <w:sz w:val="20"/>
                <w:szCs w:val="20"/>
                <w:lang w:eastAsia="ro-RO"/>
              </w:rPr>
              <w:t>1</w:t>
            </w:r>
            <w:r w:rsidRPr="004E0371">
              <w:rPr>
                <w:sz w:val="20"/>
                <w:szCs w:val="20"/>
                <w:lang w:eastAsia="ro-RO"/>
              </w:rPr>
              <w:t> </w:t>
            </w:r>
          </w:p>
        </w:tc>
        <w:tc>
          <w:tcPr>
            <w:tcW w:w="8446" w:type="dxa"/>
            <w:tcBorders>
              <w:top w:val="nil"/>
              <w:left w:val="single" w:sz="6" w:space="0" w:color="FFFFFF"/>
              <w:bottom w:val="single" w:sz="6" w:space="0" w:color="FFFFFF"/>
              <w:right w:val="single" w:sz="6" w:space="0" w:color="FFFFFF"/>
            </w:tcBorders>
            <w:shd w:val="clear" w:color="auto" w:fill="auto"/>
            <w:hideMark/>
          </w:tcPr>
          <w:p w:rsidR="007600BE" w:rsidRPr="004E0371" w:rsidRDefault="007600BE" w:rsidP="007600BE">
            <w:pPr>
              <w:spacing w:line="276" w:lineRule="auto"/>
              <w:jc w:val="both"/>
              <w:textAlignment w:val="baseline"/>
              <w:rPr>
                <w:sz w:val="20"/>
                <w:szCs w:val="20"/>
                <w:lang w:eastAsia="ro-RO"/>
              </w:rPr>
            </w:pPr>
            <w:r w:rsidRPr="004E0371">
              <w:rPr>
                <w:sz w:val="20"/>
                <w:szCs w:val="20"/>
                <w:lang w:eastAsia="ro-RO"/>
              </w:rPr>
              <w:t xml:space="preserve">Documentațiile contractate în urma concursului vor fi elaborate în conformitate cu prevederile </w:t>
            </w:r>
          </w:p>
          <w:p w:rsidR="007600BE" w:rsidRPr="004E0371" w:rsidRDefault="007600BE" w:rsidP="007600BE">
            <w:pPr>
              <w:pStyle w:val="Listparagraf"/>
              <w:numPr>
                <w:ilvl w:val="0"/>
                <w:numId w:val="37"/>
              </w:numPr>
              <w:spacing w:after="0"/>
              <w:contextualSpacing/>
              <w:jc w:val="both"/>
              <w:textAlignment w:val="baseline"/>
              <w:rPr>
                <w:rFonts w:ascii="Times New Roman" w:eastAsia="Times New Roman" w:hAnsi="Times New Roman"/>
                <w:sz w:val="20"/>
                <w:szCs w:val="20"/>
                <w:lang w:eastAsia="ro-RO"/>
              </w:rPr>
            </w:pPr>
            <w:r w:rsidRPr="004E0371">
              <w:rPr>
                <w:rFonts w:ascii="Times New Roman" w:eastAsia="Times New Roman" w:hAnsi="Times New Roman"/>
                <w:sz w:val="20"/>
                <w:szCs w:val="20"/>
                <w:lang w:eastAsia="ro-RO"/>
              </w:rPr>
              <w:t>HG nr. 907 / 29.11.2016 privind etapele de elaborare și conținutul-cadru al documentațiilor tehnico-economice aferente obiectivelor / proiectelor de investiții finanțate din fonduri publice;</w:t>
            </w:r>
          </w:p>
          <w:p w:rsidR="007600BE" w:rsidRPr="004E0371" w:rsidRDefault="007600BE" w:rsidP="007600BE">
            <w:pPr>
              <w:pStyle w:val="Listparagraf"/>
              <w:numPr>
                <w:ilvl w:val="0"/>
                <w:numId w:val="37"/>
              </w:numPr>
              <w:spacing w:after="0"/>
              <w:contextualSpacing/>
              <w:jc w:val="both"/>
              <w:textAlignment w:val="baseline"/>
              <w:rPr>
                <w:rFonts w:ascii="Times New Roman" w:eastAsia="Times New Roman" w:hAnsi="Times New Roman"/>
                <w:sz w:val="20"/>
                <w:szCs w:val="20"/>
                <w:lang w:eastAsia="ro-RO"/>
              </w:rPr>
            </w:pPr>
            <w:r w:rsidRPr="004E0371">
              <w:rPr>
                <w:rFonts w:ascii="Times New Roman" w:hAnsi="Times New Roman"/>
                <w:bCs/>
                <w:sz w:val="20"/>
                <w:szCs w:val="20"/>
              </w:rPr>
              <w:t xml:space="preserve">Legea 350/2001, </w:t>
            </w:r>
            <w:r w:rsidRPr="004E0371">
              <w:rPr>
                <w:rFonts w:ascii="Times New Roman" w:eastAsia="Times New Roman" w:hAnsi="Times New Roman"/>
                <w:bCs/>
                <w:color w:val="2C2F34"/>
                <w:sz w:val="20"/>
                <w:szCs w:val="20"/>
                <w:lang w:eastAsia="ro-RO"/>
              </w:rPr>
              <w:t>privind amenajarea teritoriului și de urbanism,</w:t>
            </w:r>
            <w:r w:rsidRPr="004E0371">
              <w:rPr>
                <w:rFonts w:ascii="Times New Roman" w:hAnsi="Times New Roman"/>
                <w:bCs/>
                <w:sz w:val="20"/>
                <w:szCs w:val="20"/>
              </w:rPr>
              <w:t xml:space="preserve"> cu toate </w:t>
            </w:r>
            <w:r w:rsidR="000C7BAA" w:rsidRPr="004E0371">
              <w:rPr>
                <w:rFonts w:ascii="Times New Roman" w:hAnsi="Times New Roman"/>
                <w:bCs/>
                <w:sz w:val="20"/>
                <w:szCs w:val="20"/>
              </w:rPr>
              <w:t xml:space="preserve">modificările și </w:t>
            </w:r>
            <w:r w:rsidRPr="004E0371">
              <w:rPr>
                <w:rFonts w:ascii="Times New Roman" w:hAnsi="Times New Roman"/>
                <w:bCs/>
                <w:sz w:val="20"/>
                <w:szCs w:val="20"/>
              </w:rPr>
              <w:t>completările ulterioare;</w:t>
            </w:r>
          </w:p>
          <w:p w:rsidR="007600BE" w:rsidRPr="004E0371" w:rsidRDefault="007600BE" w:rsidP="007600BE">
            <w:pPr>
              <w:pStyle w:val="Listparagraf"/>
              <w:numPr>
                <w:ilvl w:val="0"/>
                <w:numId w:val="37"/>
              </w:numPr>
              <w:spacing w:after="0"/>
              <w:contextualSpacing/>
              <w:jc w:val="both"/>
              <w:textAlignment w:val="baseline"/>
              <w:rPr>
                <w:rFonts w:ascii="Times New Roman" w:eastAsia="Times New Roman" w:hAnsi="Times New Roman"/>
                <w:sz w:val="20"/>
                <w:szCs w:val="20"/>
                <w:lang w:eastAsia="ro-RO"/>
              </w:rPr>
            </w:pPr>
            <w:r w:rsidRPr="004E0371">
              <w:rPr>
                <w:rFonts w:ascii="Times New Roman" w:eastAsia="Times New Roman" w:hAnsi="Times New Roman"/>
                <w:bCs/>
                <w:color w:val="2C2F34"/>
                <w:sz w:val="20"/>
                <w:szCs w:val="20"/>
                <w:lang w:eastAsia="ro-RO"/>
              </w:rPr>
              <w:t>Ordinul 233/2016 privind Normele metodologice pentru aplicarea Legii 350/2001</w:t>
            </w:r>
            <w:r w:rsidR="000C7BAA" w:rsidRPr="004E0371">
              <w:rPr>
                <w:rFonts w:ascii="Times New Roman" w:hAnsi="Times New Roman"/>
                <w:bCs/>
                <w:sz w:val="20"/>
                <w:szCs w:val="20"/>
              </w:rPr>
              <w:t xml:space="preserve"> cu toate modificările și completările ulterioare</w:t>
            </w:r>
            <w:r w:rsidRPr="004E0371">
              <w:rPr>
                <w:rFonts w:ascii="Times New Roman" w:eastAsia="Times New Roman" w:hAnsi="Times New Roman"/>
                <w:bCs/>
                <w:color w:val="2C2F34"/>
                <w:sz w:val="20"/>
                <w:szCs w:val="20"/>
                <w:lang w:eastAsia="ro-RO"/>
              </w:rPr>
              <w:t>;</w:t>
            </w:r>
          </w:p>
          <w:p w:rsidR="007600BE" w:rsidRPr="004E0371" w:rsidRDefault="007600BE" w:rsidP="007600BE">
            <w:pPr>
              <w:pStyle w:val="Listparagraf"/>
              <w:numPr>
                <w:ilvl w:val="0"/>
                <w:numId w:val="37"/>
              </w:numPr>
              <w:spacing w:after="0"/>
              <w:contextualSpacing/>
              <w:jc w:val="both"/>
              <w:textAlignment w:val="baseline"/>
              <w:rPr>
                <w:rFonts w:ascii="Times New Roman" w:eastAsia="Times New Roman" w:hAnsi="Times New Roman"/>
                <w:sz w:val="20"/>
                <w:szCs w:val="20"/>
                <w:lang w:eastAsia="ro-RO"/>
              </w:rPr>
            </w:pPr>
            <w:r w:rsidRPr="004E0371">
              <w:rPr>
                <w:rFonts w:ascii="Times New Roman" w:eastAsia="Times New Roman" w:hAnsi="Times New Roman"/>
                <w:bCs/>
                <w:color w:val="2C2F34"/>
                <w:sz w:val="20"/>
                <w:szCs w:val="20"/>
                <w:lang w:eastAsia="ro-RO"/>
              </w:rPr>
              <w:t>Ordinul 2701/2010 referitor la amenajarea teritoriului şi de urbanism.</w:t>
            </w:r>
          </w:p>
          <w:p w:rsidR="007600BE" w:rsidRPr="004E0371" w:rsidRDefault="007600BE" w:rsidP="007600BE">
            <w:pPr>
              <w:pStyle w:val="Listparagraf"/>
              <w:spacing w:after="0"/>
              <w:jc w:val="both"/>
              <w:textAlignment w:val="baseline"/>
              <w:rPr>
                <w:rFonts w:ascii="Times New Roman" w:eastAsia="Times New Roman" w:hAnsi="Times New Roman"/>
                <w:sz w:val="20"/>
                <w:szCs w:val="20"/>
                <w:lang w:eastAsia="ro-RO"/>
              </w:rPr>
            </w:pPr>
          </w:p>
        </w:tc>
      </w:tr>
      <w:tr w:rsidR="007600BE" w:rsidRPr="004E0371" w:rsidTr="00854B38">
        <w:trPr>
          <w:trHeight w:val="510"/>
        </w:trPr>
        <w:tc>
          <w:tcPr>
            <w:tcW w:w="610" w:type="dxa"/>
            <w:tcBorders>
              <w:top w:val="nil"/>
              <w:left w:val="single" w:sz="6" w:space="0" w:color="FFFFFF"/>
              <w:bottom w:val="single" w:sz="6" w:space="0" w:color="FFFFFF"/>
              <w:right w:val="nil"/>
            </w:tcBorders>
            <w:shd w:val="clear" w:color="auto" w:fill="auto"/>
            <w:hideMark/>
          </w:tcPr>
          <w:p w:rsidR="007600BE" w:rsidRPr="004E0371" w:rsidRDefault="007600BE" w:rsidP="007600BE">
            <w:pPr>
              <w:spacing w:line="276" w:lineRule="auto"/>
              <w:jc w:val="both"/>
              <w:textAlignment w:val="baseline"/>
              <w:rPr>
                <w:sz w:val="20"/>
                <w:szCs w:val="20"/>
                <w:lang w:eastAsia="ro-RO"/>
              </w:rPr>
            </w:pPr>
            <w:r w:rsidRPr="004E0371">
              <w:rPr>
                <w:b/>
                <w:bCs/>
                <w:sz w:val="20"/>
                <w:szCs w:val="20"/>
                <w:lang w:eastAsia="ro-RO"/>
              </w:rPr>
              <w:lastRenderedPageBreak/>
              <w:t>2</w:t>
            </w:r>
            <w:r w:rsidRPr="004E0371">
              <w:rPr>
                <w:sz w:val="20"/>
                <w:szCs w:val="20"/>
                <w:lang w:eastAsia="ro-RO"/>
              </w:rPr>
              <w:t> </w:t>
            </w:r>
          </w:p>
        </w:tc>
        <w:tc>
          <w:tcPr>
            <w:tcW w:w="8446" w:type="dxa"/>
            <w:tcBorders>
              <w:top w:val="nil"/>
              <w:left w:val="single" w:sz="6" w:space="0" w:color="FFFFFF"/>
              <w:bottom w:val="single" w:sz="6" w:space="0" w:color="FFFFFF"/>
              <w:right w:val="single" w:sz="6" w:space="0" w:color="FFFFFF"/>
            </w:tcBorders>
            <w:shd w:val="clear" w:color="auto" w:fill="auto"/>
            <w:hideMark/>
          </w:tcPr>
          <w:p w:rsidR="007600BE" w:rsidRPr="004E0371" w:rsidRDefault="007600BE" w:rsidP="007600BE">
            <w:pPr>
              <w:spacing w:line="276" w:lineRule="auto"/>
              <w:jc w:val="both"/>
              <w:textAlignment w:val="baseline"/>
              <w:rPr>
                <w:sz w:val="20"/>
                <w:szCs w:val="20"/>
                <w:lang w:eastAsia="ro-RO"/>
              </w:rPr>
            </w:pPr>
            <w:r w:rsidRPr="004E0371">
              <w:rPr>
                <w:sz w:val="20"/>
                <w:szCs w:val="20"/>
                <w:lang w:eastAsia="ro-RO"/>
              </w:rPr>
              <w:t>Documentațiile se vor preda verificate la toate exigențele necesare. Proiectantul se obligă să predea documentațiile de proiectare cu viza / ștampila verificatorului de proiect la toate cerințele, conform exigentelor proiectului (se va include valoarea în propunerea financiară care se ofertează). </w:t>
            </w:r>
          </w:p>
          <w:p w:rsidR="007600BE" w:rsidRPr="004E0371" w:rsidRDefault="007600BE" w:rsidP="007600BE">
            <w:pPr>
              <w:spacing w:line="276" w:lineRule="auto"/>
              <w:jc w:val="both"/>
              <w:textAlignment w:val="baseline"/>
              <w:rPr>
                <w:sz w:val="20"/>
                <w:szCs w:val="20"/>
                <w:lang w:eastAsia="ro-RO"/>
              </w:rPr>
            </w:pPr>
          </w:p>
        </w:tc>
      </w:tr>
      <w:tr w:rsidR="007600BE" w:rsidRPr="004E0371" w:rsidTr="00854B38">
        <w:trPr>
          <w:trHeight w:val="510"/>
        </w:trPr>
        <w:tc>
          <w:tcPr>
            <w:tcW w:w="610" w:type="dxa"/>
            <w:tcBorders>
              <w:top w:val="nil"/>
              <w:left w:val="single" w:sz="6" w:space="0" w:color="FFFFFF"/>
              <w:bottom w:val="single" w:sz="6" w:space="0" w:color="FFFFFF"/>
              <w:right w:val="nil"/>
            </w:tcBorders>
            <w:shd w:val="clear" w:color="auto" w:fill="auto"/>
            <w:hideMark/>
          </w:tcPr>
          <w:p w:rsidR="007600BE" w:rsidRPr="004E0371" w:rsidRDefault="007600BE" w:rsidP="007600BE">
            <w:pPr>
              <w:spacing w:line="276" w:lineRule="auto"/>
              <w:jc w:val="both"/>
              <w:textAlignment w:val="baseline"/>
              <w:rPr>
                <w:sz w:val="20"/>
                <w:szCs w:val="20"/>
                <w:lang w:eastAsia="ro-RO"/>
              </w:rPr>
            </w:pPr>
            <w:r w:rsidRPr="004E0371">
              <w:rPr>
                <w:b/>
                <w:bCs/>
                <w:sz w:val="20"/>
                <w:szCs w:val="20"/>
                <w:lang w:eastAsia="ro-RO"/>
              </w:rPr>
              <w:t>3</w:t>
            </w:r>
            <w:r w:rsidRPr="004E0371">
              <w:rPr>
                <w:sz w:val="20"/>
                <w:szCs w:val="20"/>
                <w:lang w:eastAsia="ro-RO"/>
              </w:rPr>
              <w:t> </w:t>
            </w:r>
          </w:p>
        </w:tc>
        <w:tc>
          <w:tcPr>
            <w:tcW w:w="8446" w:type="dxa"/>
            <w:tcBorders>
              <w:top w:val="nil"/>
              <w:left w:val="single" w:sz="6" w:space="0" w:color="FFFFFF"/>
              <w:bottom w:val="single" w:sz="6" w:space="0" w:color="FFFFFF"/>
              <w:right w:val="single" w:sz="6" w:space="0" w:color="FFFFFF"/>
            </w:tcBorders>
            <w:shd w:val="clear" w:color="auto" w:fill="auto"/>
            <w:hideMark/>
          </w:tcPr>
          <w:p w:rsidR="007600BE" w:rsidRPr="004E0371" w:rsidRDefault="007600BE" w:rsidP="007600BE">
            <w:pPr>
              <w:spacing w:line="276" w:lineRule="auto"/>
              <w:jc w:val="both"/>
              <w:textAlignment w:val="baseline"/>
              <w:rPr>
                <w:sz w:val="20"/>
                <w:szCs w:val="20"/>
                <w:lang w:eastAsia="ro-RO"/>
              </w:rPr>
            </w:pPr>
            <w:r w:rsidRPr="004E0371">
              <w:rPr>
                <w:sz w:val="20"/>
                <w:szCs w:val="20"/>
                <w:lang w:eastAsia="ro-RO"/>
              </w:rPr>
              <w:t>Proiectantul se obligă să asigure asistența tehnică pe toată durata de implementare a proiectului până la terminarea lucrărilor.</w:t>
            </w:r>
          </w:p>
          <w:p w:rsidR="007600BE" w:rsidRPr="004E0371" w:rsidRDefault="007600BE" w:rsidP="007600BE">
            <w:pPr>
              <w:spacing w:line="276" w:lineRule="auto"/>
              <w:jc w:val="both"/>
              <w:textAlignment w:val="baseline"/>
              <w:rPr>
                <w:sz w:val="20"/>
                <w:szCs w:val="20"/>
                <w:lang w:eastAsia="ro-RO"/>
              </w:rPr>
            </w:pPr>
          </w:p>
        </w:tc>
      </w:tr>
      <w:tr w:rsidR="007600BE" w:rsidRPr="004E0371" w:rsidTr="00854B38">
        <w:trPr>
          <w:trHeight w:val="510"/>
        </w:trPr>
        <w:tc>
          <w:tcPr>
            <w:tcW w:w="610" w:type="dxa"/>
            <w:tcBorders>
              <w:top w:val="nil"/>
              <w:left w:val="single" w:sz="6" w:space="0" w:color="FFFFFF"/>
              <w:bottom w:val="single" w:sz="6" w:space="0" w:color="FFFFFF"/>
              <w:right w:val="nil"/>
            </w:tcBorders>
            <w:shd w:val="clear" w:color="auto" w:fill="auto"/>
            <w:hideMark/>
          </w:tcPr>
          <w:p w:rsidR="007600BE" w:rsidRPr="004E0371" w:rsidRDefault="007600BE" w:rsidP="007600BE">
            <w:pPr>
              <w:spacing w:line="276" w:lineRule="auto"/>
              <w:jc w:val="both"/>
              <w:textAlignment w:val="baseline"/>
              <w:rPr>
                <w:sz w:val="20"/>
                <w:szCs w:val="20"/>
                <w:lang w:eastAsia="ro-RO"/>
              </w:rPr>
            </w:pPr>
            <w:r w:rsidRPr="004E0371">
              <w:rPr>
                <w:b/>
                <w:bCs/>
                <w:sz w:val="20"/>
                <w:szCs w:val="20"/>
                <w:lang w:eastAsia="ro-RO"/>
              </w:rPr>
              <w:t>4</w:t>
            </w:r>
            <w:r w:rsidRPr="004E0371">
              <w:rPr>
                <w:sz w:val="20"/>
                <w:szCs w:val="20"/>
                <w:lang w:eastAsia="ro-RO"/>
              </w:rPr>
              <w:t> </w:t>
            </w:r>
          </w:p>
        </w:tc>
        <w:tc>
          <w:tcPr>
            <w:tcW w:w="8446" w:type="dxa"/>
            <w:tcBorders>
              <w:top w:val="nil"/>
              <w:left w:val="single" w:sz="6" w:space="0" w:color="FFFFFF"/>
              <w:bottom w:val="single" w:sz="6" w:space="0" w:color="FFFFFF"/>
              <w:right w:val="single" w:sz="6" w:space="0" w:color="FFFFFF"/>
            </w:tcBorders>
            <w:shd w:val="clear" w:color="auto" w:fill="auto"/>
            <w:hideMark/>
          </w:tcPr>
          <w:p w:rsidR="007600BE" w:rsidRPr="004E0371" w:rsidRDefault="007600BE" w:rsidP="007600BE">
            <w:pPr>
              <w:spacing w:line="276" w:lineRule="auto"/>
              <w:jc w:val="both"/>
              <w:textAlignment w:val="baseline"/>
              <w:rPr>
                <w:sz w:val="20"/>
                <w:szCs w:val="20"/>
                <w:lang w:eastAsia="ro-RO"/>
              </w:rPr>
            </w:pPr>
            <w:r w:rsidRPr="004E0371">
              <w:rPr>
                <w:sz w:val="20"/>
                <w:szCs w:val="20"/>
                <w:lang w:eastAsia="ro-RO"/>
              </w:rPr>
              <w:t>Pentru buna derulare a contractului, proiectantul trebuie să formeze o echipă complexă care să poată elabora documentații pentru urbanism, proiectare sisteme rutiere, proiecte de peisagistică, proiecte de rezistență și stabilitate, instalații sanitare și electrice, rețele tehnico-edilitare (scurgerea apelor pluviale etc), calcule lumino-tehnice / ecleraj, design vizual etc. </w:t>
            </w:r>
          </w:p>
          <w:p w:rsidR="007600BE" w:rsidRPr="004E0371" w:rsidRDefault="007600BE" w:rsidP="007600BE">
            <w:pPr>
              <w:spacing w:line="276" w:lineRule="auto"/>
              <w:jc w:val="both"/>
              <w:textAlignment w:val="baseline"/>
              <w:rPr>
                <w:sz w:val="20"/>
                <w:szCs w:val="20"/>
                <w:lang w:eastAsia="ro-RO"/>
              </w:rPr>
            </w:pPr>
          </w:p>
        </w:tc>
      </w:tr>
      <w:tr w:rsidR="007600BE" w:rsidRPr="007600BE" w:rsidTr="00854B38">
        <w:trPr>
          <w:trHeight w:val="90"/>
        </w:trPr>
        <w:tc>
          <w:tcPr>
            <w:tcW w:w="610" w:type="dxa"/>
            <w:tcBorders>
              <w:top w:val="nil"/>
              <w:left w:val="single" w:sz="6" w:space="0" w:color="FFFFFF"/>
              <w:bottom w:val="single" w:sz="6" w:space="0" w:color="FFFFFF"/>
              <w:right w:val="nil"/>
            </w:tcBorders>
            <w:shd w:val="clear" w:color="auto" w:fill="auto"/>
            <w:hideMark/>
          </w:tcPr>
          <w:p w:rsidR="007600BE" w:rsidRPr="004E0371" w:rsidRDefault="007600BE" w:rsidP="007600BE">
            <w:pPr>
              <w:spacing w:line="276" w:lineRule="auto"/>
              <w:jc w:val="both"/>
              <w:textAlignment w:val="baseline"/>
              <w:rPr>
                <w:b/>
                <w:bCs/>
                <w:sz w:val="20"/>
                <w:szCs w:val="20"/>
                <w:lang w:eastAsia="ro-RO"/>
              </w:rPr>
            </w:pPr>
            <w:r w:rsidRPr="004E0371">
              <w:rPr>
                <w:b/>
                <w:bCs/>
                <w:sz w:val="20"/>
                <w:szCs w:val="20"/>
                <w:lang w:eastAsia="ro-RO"/>
              </w:rPr>
              <w:t>5</w:t>
            </w:r>
          </w:p>
          <w:p w:rsidR="007600BE" w:rsidRPr="004E0371" w:rsidRDefault="007600BE" w:rsidP="007600BE">
            <w:pPr>
              <w:spacing w:line="276" w:lineRule="auto"/>
              <w:jc w:val="both"/>
              <w:textAlignment w:val="baseline"/>
              <w:rPr>
                <w:sz w:val="20"/>
                <w:szCs w:val="20"/>
                <w:lang w:eastAsia="ro-RO"/>
              </w:rPr>
            </w:pPr>
            <w:r w:rsidRPr="004E0371">
              <w:rPr>
                <w:sz w:val="20"/>
                <w:szCs w:val="20"/>
                <w:lang w:eastAsia="ro-RO"/>
              </w:rPr>
              <w:t> </w:t>
            </w:r>
          </w:p>
        </w:tc>
        <w:tc>
          <w:tcPr>
            <w:tcW w:w="8446" w:type="dxa"/>
            <w:tcBorders>
              <w:top w:val="nil"/>
              <w:left w:val="single" w:sz="6" w:space="0" w:color="FFFFFF"/>
              <w:bottom w:val="single" w:sz="6" w:space="0" w:color="FFFFFF"/>
              <w:right w:val="single" w:sz="6" w:space="0" w:color="FFFFFF"/>
            </w:tcBorders>
            <w:shd w:val="clear" w:color="auto" w:fill="auto"/>
            <w:hideMark/>
          </w:tcPr>
          <w:p w:rsidR="007600BE" w:rsidRPr="004E0371" w:rsidRDefault="007600BE" w:rsidP="007600BE">
            <w:pPr>
              <w:spacing w:line="276" w:lineRule="auto"/>
              <w:jc w:val="both"/>
              <w:textAlignment w:val="baseline"/>
              <w:rPr>
                <w:sz w:val="20"/>
                <w:szCs w:val="20"/>
                <w:lang w:eastAsia="ro-RO"/>
              </w:rPr>
            </w:pPr>
            <w:r w:rsidRPr="004E0371">
              <w:rPr>
                <w:sz w:val="20"/>
                <w:szCs w:val="20"/>
                <w:lang w:eastAsia="ro-RO"/>
              </w:rPr>
              <w:t>Valoarea taxelor pentru obținerea avizelor, acordurilor și autorizațiilor va fi achitată de către Autoritatea Contractantă. </w:t>
            </w:r>
          </w:p>
          <w:p w:rsidR="007600BE" w:rsidRPr="004E0371" w:rsidRDefault="007600BE" w:rsidP="007600BE">
            <w:pPr>
              <w:spacing w:line="276" w:lineRule="auto"/>
              <w:jc w:val="both"/>
              <w:textAlignment w:val="baseline"/>
              <w:rPr>
                <w:sz w:val="20"/>
                <w:szCs w:val="20"/>
                <w:lang w:eastAsia="ro-RO"/>
              </w:rPr>
            </w:pPr>
          </w:p>
        </w:tc>
      </w:tr>
    </w:tbl>
    <w:p w:rsidR="007600BE" w:rsidRPr="00E01675" w:rsidRDefault="007600BE" w:rsidP="007600BE">
      <w:pPr>
        <w:spacing w:line="276" w:lineRule="auto"/>
        <w:rPr>
          <w:rFonts w:ascii="Arial" w:hAnsi="Arial" w:cs="Arial"/>
          <w:b/>
          <w:sz w:val="20"/>
          <w:szCs w:val="20"/>
        </w:rPr>
      </w:pPr>
    </w:p>
    <w:p w:rsidR="007600BE" w:rsidRPr="00E01675" w:rsidRDefault="007600BE" w:rsidP="007600BE">
      <w:pPr>
        <w:pStyle w:val="paragraph"/>
        <w:spacing w:before="0" w:beforeAutospacing="0" w:after="0" w:afterAutospacing="0" w:line="276" w:lineRule="auto"/>
        <w:jc w:val="both"/>
        <w:textAlignment w:val="baseline"/>
        <w:rPr>
          <w:rFonts w:ascii="Arial" w:hAnsi="Arial" w:cs="Arial"/>
          <w:b/>
          <w:sz w:val="20"/>
          <w:szCs w:val="20"/>
        </w:rPr>
      </w:pPr>
    </w:p>
    <w:p w:rsidR="007600BE" w:rsidRDefault="007600BE" w:rsidP="007E40BD">
      <w:pPr>
        <w:pStyle w:val="DefaultText"/>
        <w:jc w:val="both"/>
        <w:rPr>
          <w:szCs w:val="24"/>
        </w:rPr>
      </w:pPr>
    </w:p>
    <w:p w:rsidR="007600BE" w:rsidRDefault="007600BE" w:rsidP="007E40BD">
      <w:pPr>
        <w:pStyle w:val="DefaultText"/>
        <w:jc w:val="both"/>
        <w:rPr>
          <w:szCs w:val="24"/>
        </w:rPr>
      </w:pPr>
    </w:p>
    <w:p w:rsidR="007600BE" w:rsidRDefault="007600BE" w:rsidP="007E40BD">
      <w:pPr>
        <w:pStyle w:val="DefaultText"/>
        <w:jc w:val="both"/>
        <w:rPr>
          <w:szCs w:val="24"/>
        </w:rPr>
      </w:pPr>
    </w:p>
    <w:p w:rsidR="007600BE" w:rsidRDefault="007600BE" w:rsidP="007E40BD">
      <w:pPr>
        <w:pStyle w:val="DefaultText"/>
        <w:jc w:val="both"/>
        <w:rPr>
          <w:szCs w:val="24"/>
        </w:rPr>
      </w:pPr>
    </w:p>
    <w:p w:rsidR="007600BE" w:rsidRDefault="007600BE" w:rsidP="007E40BD">
      <w:pPr>
        <w:pStyle w:val="DefaultText"/>
        <w:jc w:val="both"/>
        <w:rPr>
          <w:szCs w:val="24"/>
        </w:rPr>
      </w:pPr>
    </w:p>
    <w:p w:rsidR="007600BE" w:rsidRDefault="007600BE" w:rsidP="007E40BD">
      <w:pPr>
        <w:pStyle w:val="DefaultText"/>
        <w:jc w:val="both"/>
        <w:rPr>
          <w:szCs w:val="24"/>
        </w:rPr>
      </w:pPr>
    </w:p>
    <w:p w:rsidR="007600BE" w:rsidRDefault="007600BE" w:rsidP="007E40BD">
      <w:pPr>
        <w:pStyle w:val="DefaultText"/>
        <w:jc w:val="both"/>
        <w:rPr>
          <w:szCs w:val="24"/>
        </w:rPr>
      </w:pPr>
    </w:p>
    <w:p w:rsidR="007600BE" w:rsidRDefault="000C2D1B" w:rsidP="000C2D1B">
      <w:pPr>
        <w:pStyle w:val="DefaultText"/>
        <w:tabs>
          <w:tab w:val="left" w:pos="8089"/>
        </w:tabs>
        <w:jc w:val="both"/>
        <w:rPr>
          <w:szCs w:val="24"/>
        </w:rPr>
      </w:pPr>
      <w:r>
        <w:rPr>
          <w:szCs w:val="24"/>
        </w:rPr>
        <w:tab/>
      </w:r>
    </w:p>
    <w:p w:rsidR="000C2D1B" w:rsidRDefault="000C2D1B" w:rsidP="000C2D1B">
      <w:pPr>
        <w:pStyle w:val="DefaultText"/>
        <w:tabs>
          <w:tab w:val="left" w:pos="8089"/>
        </w:tabs>
        <w:jc w:val="both"/>
        <w:rPr>
          <w:szCs w:val="24"/>
        </w:rPr>
      </w:pPr>
    </w:p>
    <w:p w:rsidR="000C2D1B" w:rsidRDefault="000C2D1B" w:rsidP="000C2D1B">
      <w:pPr>
        <w:pStyle w:val="DefaultText"/>
        <w:tabs>
          <w:tab w:val="left" w:pos="8089"/>
        </w:tabs>
        <w:jc w:val="both"/>
        <w:rPr>
          <w:szCs w:val="24"/>
        </w:rPr>
      </w:pPr>
    </w:p>
    <w:p w:rsidR="000C2D1B" w:rsidRDefault="000C2D1B" w:rsidP="000C2D1B">
      <w:pPr>
        <w:pStyle w:val="DefaultText"/>
        <w:tabs>
          <w:tab w:val="left" w:pos="8089"/>
        </w:tabs>
        <w:jc w:val="both"/>
        <w:rPr>
          <w:szCs w:val="24"/>
        </w:rPr>
      </w:pPr>
    </w:p>
    <w:p w:rsidR="000C2D1B" w:rsidRDefault="000C2D1B" w:rsidP="000C2D1B">
      <w:pPr>
        <w:pStyle w:val="DefaultText"/>
        <w:tabs>
          <w:tab w:val="left" w:pos="8089"/>
        </w:tabs>
        <w:jc w:val="both"/>
        <w:rPr>
          <w:szCs w:val="24"/>
        </w:rPr>
      </w:pPr>
    </w:p>
    <w:p w:rsidR="000C2D1B" w:rsidRDefault="000C2D1B" w:rsidP="000C2D1B">
      <w:pPr>
        <w:pStyle w:val="DefaultText"/>
        <w:tabs>
          <w:tab w:val="left" w:pos="8089"/>
        </w:tabs>
        <w:jc w:val="both"/>
        <w:rPr>
          <w:szCs w:val="24"/>
        </w:rPr>
      </w:pPr>
    </w:p>
    <w:p w:rsidR="000C2D1B" w:rsidRDefault="000C2D1B" w:rsidP="000C2D1B">
      <w:pPr>
        <w:pStyle w:val="DefaultText"/>
        <w:tabs>
          <w:tab w:val="left" w:pos="8089"/>
        </w:tabs>
        <w:jc w:val="both"/>
        <w:rPr>
          <w:szCs w:val="24"/>
        </w:rPr>
      </w:pPr>
    </w:p>
    <w:p w:rsidR="000C2D1B" w:rsidRDefault="000C2D1B" w:rsidP="000C2D1B">
      <w:pPr>
        <w:pStyle w:val="DefaultText"/>
        <w:tabs>
          <w:tab w:val="left" w:pos="8089"/>
        </w:tabs>
        <w:jc w:val="both"/>
        <w:rPr>
          <w:szCs w:val="24"/>
        </w:rPr>
      </w:pPr>
    </w:p>
    <w:p w:rsidR="007600BE" w:rsidRDefault="007600BE" w:rsidP="007E40BD">
      <w:pPr>
        <w:pStyle w:val="DefaultText"/>
        <w:jc w:val="both"/>
        <w:rPr>
          <w:szCs w:val="24"/>
        </w:rPr>
      </w:pPr>
    </w:p>
    <w:p w:rsidR="007600BE" w:rsidRDefault="007600BE" w:rsidP="007E40BD">
      <w:pPr>
        <w:pStyle w:val="DefaultText"/>
        <w:jc w:val="both"/>
        <w:rPr>
          <w:szCs w:val="24"/>
        </w:rPr>
      </w:pPr>
    </w:p>
    <w:p w:rsidR="007600BE" w:rsidRDefault="007600BE" w:rsidP="007E40BD">
      <w:pPr>
        <w:pStyle w:val="DefaultText"/>
        <w:jc w:val="both"/>
        <w:rPr>
          <w:szCs w:val="24"/>
        </w:rPr>
      </w:pPr>
    </w:p>
    <w:p w:rsidR="007600BE" w:rsidRDefault="007600BE" w:rsidP="007E40BD">
      <w:pPr>
        <w:pStyle w:val="DefaultText"/>
        <w:jc w:val="both"/>
        <w:rPr>
          <w:szCs w:val="24"/>
        </w:rPr>
      </w:pPr>
    </w:p>
    <w:p w:rsidR="00F83AB8" w:rsidRDefault="00F83AB8" w:rsidP="007E40BD">
      <w:pPr>
        <w:pStyle w:val="DefaultText"/>
        <w:jc w:val="both"/>
        <w:rPr>
          <w:szCs w:val="24"/>
        </w:rPr>
      </w:pPr>
    </w:p>
    <w:p w:rsidR="00F83AB8" w:rsidRDefault="00F83AB8" w:rsidP="007E40BD">
      <w:pPr>
        <w:pStyle w:val="DefaultText"/>
        <w:jc w:val="both"/>
        <w:rPr>
          <w:szCs w:val="24"/>
        </w:rPr>
      </w:pPr>
    </w:p>
    <w:p w:rsidR="00F83AB8" w:rsidRDefault="00F83AB8" w:rsidP="007E40BD">
      <w:pPr>
        <w:pStyle w:val="DefaultText"/>
        <w:jc w:val="both"/>
        <w:rPr>
          <w:szCs w:val="24"/>
        </w:rPr>
      </w:pPr>
    </w:p>
    <w:p w:rsidR="00F83AB8" w:rsidRDefault="00F83AB8" w:rsidP="007E40BD">
      <w:pPr>
        <w:pStyle w:val="DefaultText"/>
        <w:jc w:val="both"/>
        <w:rPr>
          <w:szCs w:val="24"/>
        </w:rPr>
      </w:pPr>
    </w:p>
    <w:p w:rsidR="00F83AB8" w:rsidRDefault="00F83AB8" w:rsidP="007E40BD">
      <w:pPr>
        <w:pStyle w:val="DefaultText"/>
        <w:jc w:val="both"/>
        <w:rPr>
          <w:szCs w:val="24"/>
        </w:rPr>
      </w:pPr>
    </w:p>
    <w:p w:rsidR="00F83AB8" w:rsidRDefault="00F83AB8" w:rsidP="007E40BD">
      <w:pPr>
        <w:pStyle w:val="DefaultText"/>
        <w:jc w:val="both"/>
        <w:rPr>
          <w:szCs w:val="24"/>
        </w:rPr>
      </w:pPr>
    </w:p>
    <w:p w:rsidR="00F83AB8" w:rsidRDefault="00F83AB8" w:rsidP="007E40BD">
      <w:pPr>
        <w:pStyle w:val="DefaultText"/>
        <w:jc w:val="both"/>
        <w:rPr>
          <w:szCs w:val="24"/>
        </w:rPr>
      </w:pPr>
    </w:p>
    <w:p w:rsidR="00F83AB8" w:rsidRDefault="00F83AB8" w:rsidP="007E40BD">
      <w:pPr>
        <w:pStyle w:val="DefaultText"/>
        <w:jc w:val="both"/>
        <w:rPr>
          <w:szCs w:val="24"/>
        </w:rPr>
      </w:pPr>
    </w:p>
    <w:p w:rsidR="007600BE" w:rsidRDefault="007600BE" w:rsidP="007E40BD">
      <w:pPr>
        <w:pStyle w:val="DefaultText"/>
        <w:jc w:val="both"/>
        <w:rPr>
          <w:szCs w:val="24"/>
        </w:rPr>
      </w:pPr>
    </w:p>
    <w:p w:rsidR="007600BE" w:rsidRDefault="007600BE" w:rsidP="007E40BD">
      <w:pPr>
        <w:pStyle w:val="DefaultText"/>
        <w:jc w:val="both"/>
        <w:rPr>
          <w:szCs w:val="24"/>
        </w:rPr>
      </w:pPr>
    </w:p>
    <w:p w:rsidR="007600BE" w:rsidRDefault="007600BE" w:rsidP="007E40BD">
      <w:pPr>
        <w:pStyle w:val="DefaultText"/>
        <w:jc w:val="both"/>
        <w:rPr>
          <w:szCs w:val="24"/>
        </w:rPr>
      </w:pPr>
    </w:p>
    <w:p w:rsidR="007600BE" w:rsidRDefault="00D256E8" w:rsidP="00D256E8">
      <w:pPr>
        <w:pStyle w:val="DefaultText"/>
        <w:tabs>
          <w:tab w:val="left" w:pos="7037"/>
        </w:tabs>
        <w:jc w:val="both"/>
        <w:rPr>
          <w:szCs w:val="24"/>
        </w:rPr>
      </w:pPr>
      <w:r>
        <w:rPr>
          <w:szCs w:val="24"/>
        </w:rPr>
        <w:tab/>
      </w:r>
    </w:p>
    <w:p w:rsidR="00D256E8" w:rsidRDefault="00D256E8" w:rsidP="00D256E8">
      <w:pPr>
        <w:pStyle w:val="DefaultText"/>
        <w:tabs>
          <w:tab w:val="left" w:pos="7037"/>
        </w:tabs>
        <w:jc w:val="both"/>
        <w:rPr>
          <w:szCs w:val="24"/>
        </w:rPr>
      </w:pPr>
    </w:p>
    <w:p w:rsidR="00D256E8" w:rsidRDefault="00D256E8" w:rsidP="00D256E8">
      <w:pPr>
        <w:pStyle w:val="DefaultText"/>
        <w:tabs>
          <w:tab w:val="left" w:pos="7037"/>
        </w:tabs>
        <w:jc w:val="both"/>
        <w:rPr>
          <w:szCs w:val="24"/>
        </w:rPr>
      </w:pPr>
    </w:p>
    <w:bookmarkEnd w:id="0"/>
    <w:bookmarkEnd w:id="1"/>
    <w:bookmarkEnd w:id="2"/>
    <w:p w:rsidR="004C014C" w:rsidRPr="008B66ED" w:rsidRDefault="00323C15" w:rsidP="00442940">
      <w:pPr>
        <w:keepNext/>
        <w:pageBreakBefore/>
        <w:suppressAutoHyphens/>
        <w:spacing w:line="276" w:lineRule="auto"/>
        <w:jc w:val="right"/>
        <w:rPr>
          <w:b/>
          <w:iCs/>
          <w:kern w:val="1"/>
          <w:lang w:eastAsia="ar-SA"/>
        </w:rPr>
      </w:pPr>
      <w:r>
        <w:rPr>
          <w:b/>
          <w:iCs/>
          <w:kern w:val="1"/>
          <w:lang w:eastAsia="ar-SA"/>
        </w:rPr>
        <w:lastRenderedPageBreak/>
        <w:t>Fo</w:t>
      </w:r>
      <w:r w:rsidR="004C014C" w:rsidRPr="008B66ED">
        <w:rPr>
          <w:b/>
          <w:iCs/>
          <w:kern w:val="1"/>
          <w:lang w:eastAsia="ar-SA"/>
        </w:rPr>
        <w:t xml:space="preserve">rmular nr. </w:t>
      </w:r>
      <w:r>
        <w:rPr>
          <w:b/>
          <w:iCs/>
          <w:kern w:val="1"/>
          <w:lang w:eastAsia="ar-SA"/>
        </w:rPr>
        <w:t>2</w:t>
      </w:r>
    </w:p>
    <w:p w:rsidR="004C014C" w:rsidRPr="008B66ED" w:rsidRDefault="004C014C" w:rsidP="00442940">
      <w:pPr>
        <w:spacing w:line="276" w:lineRule="auto"/>
        <w:jc w:val="center"/>
        <w:rPr>
          <w:b/>
        </w:rPr>
      </w:pPr>
    </w:p>
    <w:p w:rsidR="004C014C" w:rsidRPr="008B66ED" w:rsidRDefault="004C014C" w:rsidP="00442940">
      <w:pPr>
        <w:keepNext/>
        <w:spacing w:line="276" w:lineRule="auto"/>
        <w:jc w:val="center"/>
        <w:outlineLvl w:val="0"/>
        <w:rPr>
          <w:b/>
          <w:bCs/>
        </w:rPr>
      </w:pPr>
      <w:r w:rsidRPr="008B66ED">
        <w:rPr>
          <w:b/>
          <w:bCs/>
        </w:rPr>
        <w:t>Acord de asociere</w:t>
      </w:r>
    </w:p>
    <w:p w:rsidR="004C014C" w:rsidRPr="008B66ED" w:rsidRDefault="004C014C" w:rsidP="00442940">
      <w:pPr>
        <w:spacing w:line="276" w:lineRule="auto"/>
        <w:jc w:val="center"/>
        <w:rPr>
          <w:b/>
        </w:rPr>
      </w:pPr>
    </w:p>
    <w:p w:rsidR="004C014C" w:rsidRPr="008B66ED" w:rsidRDefault="004C014C" w:rsidP="00442940">
      <w:pPr>
        <w:spacing w:line="276" w:lineRule="auto"/>
        <w:jc w:val="center"/>
        <w:rPr>
          <w:b/>
        </w:rPr>
      </w:pPr>
      <w:r w:rsidRPr="008B66ED">
        <w:rPr>
          <w:b/>
        </w:rPr>
        <w:t>Nr.....................din..................................</w:t>
      </w:r>
    </w:p>
    <w:p w:rsidR="004C014C" w:rsidRPr="008B66ED" w:rsidRDefault="004C014C" w:rsidP="00442940">
      <w:pPr>
        <w:spacing w:line="276" w:lineRule="auto"/>
      </w:pPr>
    </w:p>
    <w:p w:rsidR="004C014C" w:rsidRPr="008B66ED" w:rsidRDefault="004C014C" w:rsidP="00442940">
      <w:pPr>
        <w:spacing w:line="276" w:lineRule="auto"/>
        <w:rPr>
          <w:b/>
        </w:rPr>
      </w:pPr>
      <w:r w:rsidRPr="008B66ED">
        <w:rPr>
          <w:b/>
        </w:rPr>
        <w:t xml:space="preserve">1. PĂRȚILE ACORDULUI </w:t>
      </w:r>
    </w:p>
    <w:p w:rsidR="004C014C" w:rsidRPr="008B66ED" w:rsidRDefault="004C014C" w:rsidP="00442940">
      <w:pPr>
        <w:spacing w:line="276" w:lineRule="auto"/>
      </w:pPr>
      <w:r w:rsidRPr="008B66ED">
        <w:rPr>
          <w:b/>
        </w:rPr>
        <w:t>Art. 1</w:t>
      </w:r>
      <w:r w:rsidRPr="008B66ED">
        <w:t xml:space="preserve"> Prezentul acord se încheie între :</w:t>
      </w:r>
    </w:p>
    <w:p w:rsidR="004C014C" w:rsidRPr="008B66ED" w:rsidRDefault="004C014C" w:rsidP="00442940">
      <w:pPr>
        <w:spacing w:line="276" w:lineRule="auto"/>
        <w:jc w:val="both"/>
      </w:pPr>
      <w:r w:rsidRPr="008B66ED">
        <w:t>S.C..................................................., cu sediul în .....................................,str. ..................................... nr..................., telefon ..................... fax .........................,înmatriculata la Registrul Comerţului din ......................................... sub nr...........................,cod de identificare fiscală...................................., cont ............................................deschis la............................................................... reprezentată de ......................................................având funcţia de.......................................... . în calitate de asociat -LIDER DE ASOCIERE</w:t>
      </w:r>
    </w:p>
    <w:p w:rsidR="004C014C" w:rsidRPr="008B66ED" w:rsidRDefault="004C014C" w:rsidP="00442940">
      <w:pPr>
        <w:spacing w:line="276" w:lineRule="auto"/>
      </w:pPr>
      <w:r w:rsidRPr="008B66ED">
        <w:t xml:space="preserve">şi </w:t>
      </w:r>
    </w:p>
    <w:p w:rsidR="004C014C" w:rsidRPr="008B66ED" w:rsidRDefault="004C014C" w:rsidP="00442940">
      <w:pPr>
        <w:spacing w:line="276" w:lineRule="auto"/>
        <w:jc w:val="both"/>
      </w:pPr>
      <w:r w:rsidRPr="008B66ED">
        <w:t>S.C................................................., cu sediul în ..................................,str. ................................ Nr..................., telefon ..................... fax ................................, înmatriculata la Registrul Comerţului din ........................................ sub nr............................,cod de identificare fiscală...................................., cont .............................................deschis la............................................ reprezentată de .................................................................având funcţia de.......................................... . în calitate de ASOCIAT</w:t>
      </w:r>
    </w:p>
    <w:p w:rsidR="004C014C" w:rsidRPr="008B66ED" w:rsidRDefault="004C014C" w:rsidP="00442940">
      <w:pPr>
        <w:spacing w:line="276" w:lineRule="auto"/>
      </w:pPr>
    </w:p>
    <w:p w:rsidR="004C014C" w:rsidRPr="008B66ED" w:rsidRDefault="004C014C" w:rsidP="00442940">
      <w:pPr>
        <w:spacing w:line="276" w:lineRule="auto"/>
        <w:rPr>
          <w:b/>
        </w:rPr>
      </w:pPr>
      <w:r w:rsidRPr="008B66ED">
        <w:rPr>
          <w:b/>
        </w:rPr>
        <w:t>2, OBIECTUL ACORDULUI</w:t>
      </w:r>
    </w:p>
    <w:p w:rsidR="004C014C" w:rsidRPr="008B66ED" w:rsidRDefault="004C014C" w:rsidP="00442940">
      <w:pPr>
        <w:spacing w:line="276" w:lineRule="auto"/>
        <w:jc w:val="both"/>
      </w:pPr>
      <w:r w:rsidRPr="008B66ED">
        <w:rPr>
          <w:b/>
        </w:rPr>
        <w:t xml:space="preserve"> </w:t>
      </w:r>
      <w:r w:rsidRPr="008B66ED">
        <w:t>2.1 Asociaţii au convenit să desfăşoare în comun următoarele activităţi:</w:t>
      </w:r>
    </w:p>
    <w:p w:rsidR="004C014C" w:rsidRPr="008B66ED" w:rsidRDefault="004C014C" w:rsidP="00442940">
      <w:pPr>
        <w:spacing w:line="276" w:lineRule="auto"/>
        <w:rPr>
          <w:i/>
          <w:iCs/>
        </w:rPr>
      </w:pPr>
      <w:r w:rsidRPr="008B66ED">
        <w:t>a) participarea la procedura de achiziţie publică organizată de ...................................</w:t>
      </w:r>
      <w:r w:rsidRPr="008B66ED">
        <w:rPr>
          <w:i/>
          <w:iCs/>
        </w:rPr>
        <w:t xml:space="preserve"> ................................(denumire autoritate contractantă)</w:t>
      </w:r>
      <w:r w:rsidRPr="008B66ED">
        <w:t xml:space="preserve"> pentru atribuirea contractului /acordului cadru ...........................................................(</w:t>
      </w:r>
      <w:r w:rsidRPr="008B66ED">
        <w:rPr>
          <w:i/>
          <w:iCs/>
        </w:rPr>
        <w:t>obiectul contractului / acordului-cadru)</w:t>
      </w:r>
    </w:p>
    <w:p w:rsidR="004C014C" w:rsidRPr="008B66ED" w:rsidRDefault="004C014C" w:rsidP="00442940">
      <w:pPr>
        <w:spacing w:line="276" w:lineRule="auto"/>
        <w:jc w:val="both"/>
        <w:rPr>
          <w:i/>
          <w:iCs/>
        </w:rPr>
      </w:pPr>
      <w:r w:rsidRPr="008B66ED">
        <w:t xml:space="preserve"> b) derularea în comun a contractului de achiziţie publică </w:t>
      </w:r>
      <w:r w:rsidRPr="008B66ED">
        <w:rPr>
          <w:i/>
          <w:iCs/>
        </w:rPr>
        <w:t xml:space="preserve">în cazul desemnării ofertei comune ca fiind câştigătoare. </w:t>
      </w:r>
    </w:p>
    <w:p w:rsidR="004C014C" w:rsidRPr="008B66ED" w:rsidRDefault="004C014C" w:rsidP="00442940">
      <w:pPr>
        <w:spacing w:line="276" w:lineRule="auto"/>
        <w:jc w:val="both"/>
        <w:rPr>
          <w:i/>
          <w:iCs/>
        </w:rPr>
      </w:pPr>
      <w:r w:rsidRPr="008B66ED">
        <w:rPr>
          <w:i/>
          <w:iCs/>
        </w:rPr>
        <w:t xml:space="preserve">                 </w:t>
      </w:r>
    </w:p>
    <w:p w:rsidR="004C014C" w:rsidRPr="008B66ED" w:rsidRDefault="004C014C" w:rsidP="00442940">
      <w:pPr>
        <w:spacing w:line="276" w:lineRule="auto"/>
        <w:jc w:val="both"/>
      </w:pPr>
      <w:r w:rsidRPr="008B66ED">
        <w:t xml:space="preserve">2.2 Alte activitaţi ce se vor realiza în comun: </w:t>
      </w:r>
    </w:p>
    <w:p w:rsidR="004C014C" w:rsidRPr="008B66ED" w:rsidRDefault="004C014C" w:rsidP="00442940">
      <w:pPr>
        <w:spacing w:line="276" w:lineRule="auto"/>
        <w:jc w:val="both"/>
      </w:pPr>
    </w:p>
    <w:p w:rsidR="004C014C" w:rsidRPr="008B66ED" w:rsidRDefault="004C014C" w:rsidP="00442940">
      <w:pPr>
        <w:spacing w:line="276" w:lineRule="auto"/>
        <w:ind w:firstLine="720"/>
        <w:jc w:val="both"/>
      </w:pPr>
      <w:r w:rsidRPr="008B66ED">
        <w:t>1. ___________________________________</w:t>
      </w:r>
    </w:p>
    <w:p w:rsidR="004C014C" w:rsidRPr="008B66ED" w:rsidRDefault="004C014C" w:rsidP="00442940">
      <w:pPr>
        <w:spacing w:line="276" w:lineRule="auto"/>
        <w:ind w:firstLine="720"/>
        <w:jc w:val="both"/>
      </w:pPr>
      <w:r w:rsidRPr="008B66ED">
        <w:t>2. ___________________________________</w:t>
      </w:r>
    </w:p>
    <w:p w:rsidR="004C014C" w:rsidRPr="008B66ED" w:rsidRDefault="004C014C" w:rsidP="00442940">
      <w:pPr>
        <w:spacing w:line="276" w:lineRule="auto"/>
        <w:ind w:firstLine="720"/>
        <w:jc w:val="both"/>
      </w:pPr>
      <w:r w:rsidRPr="008B66ED">
        <w:t>… ___________________________________</w:t>
      </w:r>
    </w:p>
    <w:p w:rsidR="004C014C" w:rsidRPr="008B66ED" w:rsidRDefault="004C014C" w:rsidP="00442940">
      <w:pPr>
        <w:spacing w:line="276" w:lineRule="auto"/>
        <w:ind w:firstLine="720"/>
        <w:jc w:val="both"/>
      </w:pPr>
    </w:p>
    <w:p w:rsidR="004C014C" w:rsidRPr="008B66ED" w:rsidRDefault="004C014C" w:rsidP="00442940">
      <w:pPr>
        <w:spacing w:line="276" w:lineRule="auto"/>
        <w:jc w:val="both"/>
      </w:pPr>
      <w:r w:rsidRPr="008B66ED">
        <w:t>2.3 Contribuţia financiară/tehnică/profesională a fiecarei părţi la îndeplinirea contractului de achiziţie publică este:</w:t>
      </w:r>
    </w:p>
    <w:p w:rsidR="004C014C" w:rsidRPr="008B66ED" w:rsidRDefault="004C014C" w:rsidP="00442940">
      <w:pPr>
        <w:spacing w:line="276" w:lineRule="auto"/>
        <w:jc w:val="both"/>
      </w:pPr>
    </w:p>
    <w:p w:rsidR="004C014C" w:rsidRPr="008B66ED" w:rsidRDefault="004C014C" w:rsidP="00442940">
      <w:pPr>
        <w:spacing w:line="276" w:lineRule="auto"/>
        <w:ind w:firstLine="720"/>
        <w:jc w:val="both"/>
      </w:pPr>
      <w:r w:rsidRPr="008B66ED">
        <w:t>1._______ % S.C. ___________________________</w:t>
      </w:r>
    </w:p>
    <w:p w:rsidR="004C014C" w:rsidRPr="008B66ED" w:rsidRDefault="004C014C" w:rsidP="00442940">
      <w:pPr>
        <w:spacing w:line="276" w:lineRule="auto"/>
        <w:ind w:firstLine="720"/>
        <w:jc w:val="both"/>
      </w:pPr>
      <w:r w:rsidRPr="008B66ED">
        <w:t>2._______ % S.C. ___________________________</w:t>
      </w:r>
    </w:p>
    <w:p w:rsidR="004C014C" w:rsidRPr="008B66ED" w:rsidRDefault="004C014C" w:rsidP="00442940">
      <w:pPr>
        <w:spacing w:line="276" w:lineRule="auto"/>
        <w:ind w:firstLine="720"/>
        <w:jc w:val="both"/>
      </w:pPr>
    </w:p>
    <w:p w:rsidR="004C014C" w:rsidRPr="008B66ED" w:rsidRDefault="004C014C" w:rsidP="00442940">
      <w:pPr>
        <w:spacing w:line="276" w:lineRule="auto"/>
        <w:jc w:val="both"/>
      </w:pPr>
      <w:r w:rsidRPr="008B66ED">
        <w:t>2.4 Repartizarea beneficiilor sau pierderilor rezultate din activităţile comune desfăşurate de asociaţi se va efectua proporţional cu cota de participare a fiecărui asociat, respectiv:</w:t>
      </w:r>
    </w:p>
    <w:p w:rsidR="004C014C" w:rsidRPr="008B66ED" w:rsidRDefault="004C014C" w:rsidP="00442940">
      <w:pPr>
        <w:spacing w:line="276" w:lineRule="auto"/>
        <w:jc w:val="both"/>
      </w:pPr>
    </w:p>
    <w:p w:rsidR="004C014C" w:rsidRPr="008B66ED" w:rsidRDefault="004C014C" w:rsidP="00442940">
      <w:pPr>
        <w:spacing w:line="276" w:lineRule="auto"/>
        <w:ind w:firstLine="720"/>
        <w:jc w:val="both"/>
      </w:pPr>
      <w:r w:rsidRPr="008B66ED">
        <w:t>1._______ % S.C. ___________________________</w:t>
      </w:r>
    </w:p>
    <w:p w:rsidR="004C014C" w:rsidRPr="008B66ED" w:rsidRDefault="004C014C" w:rsidP="00442940">
      <w:pPr>
        <w:spacing w:line="276" w:lineRule="auto"/>
        <w:ind w:firstLine="720"/>
        <w:jc w:val="both"/>
      </w:pPr>
      <w:r w:rsidRPr="008B66ED">
        <w:t>2._______ % S.C. ___________________________</w:t>
      </w:r>
    </w:p>
    <w:p w:rsidR="004C014C" w:rsidRPr="008B66ED" w:rsidRDefault="004C014C" w:rsidP="00442940">
      <w:pPr>
        <w:spacing w:line="276" w:lineRule="auto"/>
        <w:ind w:firstLine="720"/>
        <w:jc w:val="both"/>
      </w:pPr>
    </w:p>
    <w:p w:rsidR="004C014C" w:rsidRPr="008B66ED" w:rsidRDefault="004C014C" w:rsidP="00442940">
      <w:pPr>
        <w:spacing w:line="276" w:lineRule="auto"/>
        <w:rPr>
          <w:b/>
        </w:rPr>
      </w:pPr>
      <w:r w:rsidRPr="008B66ED">
        <w:rPr>
          <w:b/>
        </w:rPr>
        <w:t>3. DURATA ACORDULUI</w:t>
      </w:r>
    </w:p>
    <w:p w:rsidR="004C014C" w:rsidRPr="008B66ED" w:rsidRDefault="004C014C" w:rsidP="00442940">
      <w:pPr>
        <w:spacing w:line="276" w:lineRule="auto"/>
        <w:jc w:val="both"/>
      </w:pPr>
      <w:r w:rsidRPr="008B66ED">
        <w:rPr>
          <w:b/>
        </w:rPr>
        <w:t>3.1</w:t>
      </w:r>
      <w:r w:rsidRPr="008B66ED">
        <w:t xml:space="preserve"> Durata asocierii constituite în baza prezentului acord este egală cu perioada derulării procedurii de atribuire şi se prelungeşte corespunzător cu perioada de îndeplinire a contractului ( </w:t>
      </w:r>
      <w:r w:rsidRPr="008B66ED">
        <w:rPr>
          <w:i/>
          <w:iCs/>
        </w:rPr>
        <w:t>în cazul desemnării asocierii ca fiind câştigătoare a procedurii de achiziţie)</w:t>
      </w:r>
    </w:p>
    <w:p w:rsidR="004C014C" w:rsidRPr="008B66ED" w:rsidRDefault="004C014C" w:rsidP="00442940">
      <w:pPr>
        <w:spacing w:line="276" w:lineRule="auto"/>
        <w:rPr>
          <w:b/>
        </w:rPr>
      </w:pPr>
      <w:r w:rsidRPr="008B66ED">
        <w:rPr>
          <w:b/>
        </w:rPr>
        <w:t>4. CONDIȚIILE DE ADMINISTRARE ȘI CONDUCERE A ASOCIERII</w:t>
      </w:r>
    </w:p>
    <w:p w:rsidR="004C014C" w:rsidRPr="008B66ED" w:rsidRDefault="004C014C" w:rsidP="00442940">
      <w:pPr>
        <w:spacing w:line="276" w:lineRule="auto"/>
      </w:pPr>
    </w:p>
    <w:p w:rsidR="004C014C" w:rsidRPr="008B66ED" w:rsidRDefault="004C014C" w:rsidP="00442940">
      <w:pPr>
        <w:spacing w:line="276" w:lineRule="auto"/>
        <w:jc w:val="both"/>
      </w:pPr>
      <w:r w:rsidRPr="008B66ED">
        <w:t xml:space="preserve">4.1 Se împuterniceşte SC..............................., având calitatea de lider al asociaţiei pentru întocmirea ofertei comune, semnarea şi depunerea acesteia în numele şi pentru asocierea constituită prin prezentul acord. </w:t>
      </w:r>
    </w:p>
    <w:p w:rsidR="004C014C" w:rsidRPr="008B66ED" w:rsidRDefault="004C014C" w:rsidP="00442940">
      <w:pPr>
        <w:spacing w:line="276" w:lineRule="auto"/>
      </w:pPr>
      <w:r w:rsidRPr="008B66ED">
        <w:t xml:space="preserve">4.2 Se împuterniceşte SC..............................., având calitatea de lider al asociaţiei pentru semnarea contractului de achiziţie publică în numele şi pentru asocierea constituită prin prezentul acord, </w:t>
      </w:r>
      <w:r w:rsidRPr="008B66ED">
        <w:rPr>
          <w:i/>
          <w:iCs/>
        </w:rPr>
        <w:t>în cazul desemnării asocierii ca fiind câştigătoare a procedurii de achiziţie.</w:t>
      </w:r>
    </w:p>
    <w:p w:rsidR="004C014C" w:rsidRPr="008B66ED" w:rsidRDefault="004C014C" w:rsidP="00442940">
      <w:pPr>
        <w:spacing w:line="276" w:lineRule="auto"/>
        <w:jc w:val="both"/>
        <w:rPr>
          <w:b/>
        </w:rPr>
      </w:pPr>
    </w:p>
    <w:p w:rsidR="004C014C" w:rsidRPr="008B66ED" w:rsidRDefault="004C014C" w:rsidP="00442940">
      <w:pPr>
        <w:spacing w:line="276" w:lineRule="auto"/>
        <w:jc w:val="both"/>
      </w:pPr>
      <w:r w:rsidRPr="008B66ED">
        <w:rPr>
          <w:b/>
        </w:rPr>
        <w:t>5.</w:t>
      </w:r>
      <w:r w:rsidRPr="008B66ED">
        <w:t xml:space="preserve"> </w:t>
      </w:r>
      <w:r w:rsidRPr="008B66ED">
        <w:rPr>
          <w:b/>
        </w:rPr>
        <w:t>RĂSPUNDERE</w:t>
      </w:r>
    </w:p>
    <w:p w:rsidR="004C014C" w:rsidRPr="008B66ED" w:rsidRDefault="004C014C" w:rsidP="00442940">
      <w:pPr>
        <w:spacing w:line="276" w:lineRule="auto"/>
        <w:jc w:val="both"/>
      </w:pPr>
      <w:r w:rsidRPr="008B66ED">
        <w:t>5.1 Părţile vor răspunde solidar şi individual în fața Beneficiarului în ceea ce priveşte toate obligaţiile şi responsabilităţile decurgând din sau în legătura cu Contractul.</w:t>
      </w:r>
    </w:p>
    <w:p w:rsidR="004C014C" w:rsidRPr="008B66ED" w:rsidRDefault="004C014C" w:rsidP="00442940">
      <w:pPr>
        <w:spacing w:line="276" w:lineRule="auto"/>
        <w:jc w:val="both"/>
      </w:pPr>
    </w:p>
    <w:p w:rsidR="004C014C" w:rsidRPr="008B66ED" w:rsidRDefault="004C014C" w:rsidP="00442940">
      <w:pPr>
        <w:numPr>
          <w:ilvl w:val="0"/>
          <w:numId w:val="1"/>
        </w:numPr>
        <w:spacing w:line="276" w:lineRule="auto"/>
        <w:jc w:val="both"/>
        <w:rPr>
          <w:b/>
        </w:rPr>
      </w:pPr>
      <w:r w:rsidRPr="008B66ED">
        <w:rPr>
          <w:b/>
        </w:rPr>
        <w:t>ALTE CLAUZE</w:t>
      </w:r>
    </w:p>
    <w:p w:rsidR="004C014C" w:rsidRPr="008B66ED" w:rsidRDefault="004C014C" w:rsidP="00442940">
      <w:pPr>
        <w:spacing w:line="276" w:lineRule="auto"/>
        <w:jc w:val="both"/>
      </w:pPr>
      <w:r w:rsidRPr="008B66ED">
        <w:t xml:space="preserve"> 6.1 Asociaţii convin sa se susţină ori de câte ori va fi nevoie pe tot parcursul realizării contractului, acordându-şi sprijin de natura tehnica, manageriala sau/şi logistica ori de câte ori situaţia o cere.</w:t>
      </w:r>
    </w:p>
    <w:p w:rsidR="004C014C" w:rsidRPr="008B66ED" w:rsidRDefault="004C014C" w:rsidP="00442940">
      <w:pPr>
        <w:spacing w:line="276" w:lineRule="auto"/>
        <w:jc w:val="both"/>
      </w:pPr>
      <w:r w:rsidRPr="008B66ED">
        <w:t>6.2 Nici una dintre Parţi nu va fi îndreptăţita sa vândă, cesioneze sau în orice alta modalitate sa greveze sau sa transmită cota sa sau parte din aceasta altfel decât prin efectul legii şi prin obţinerea consimţământului scris prealabil atât al celorlalte Parţi cat şi a Beneficiarului.</w:t>
      </w:r>
    </w:p>
    <w:p w:rsidR="004C014C" w:rsidRPr="008B66ED" w:rsidRDefault="004C014C" w:rsidP="00442940">
      <w:pPr>
        <w:spacing w:line="276" w:lineRule="auto"/>
        <w:jc w:val="both"/>
      </w:pPr>
      <w:r w:rsidRPr="008B66ED">
        <w:t>6.3 Prezentul acord se completează în ceea ce priveşte termenele şi condiţiile de prestare a lucrărilor, cu prevederile contractului ce se va încheia între …............................... (liderul de asociere) şi Beneficiar.</w:t>
      </w:r>
    </w:p>
    <w:p w:rsidR="004C014C" w:rsidRPr="008B66ED" w:rsidRDefault="004C014C" w:rsidP="00442940">
      <w:pPr>
        <w:spacing w:line="276" w:lineRule="auto"/>
        <w:jc w:val="both"/>
      </w:pPr>
    </w:p>
    <w:p w:rsidR="004C014C" w:rsidRPr="008B66ED" w:rsidRDefault="004C014C" w:rsidP="00442940">
      <w:pPr>
        <w:numPr>
          <w:ilvl w:val="0"/>
          <w:numId w:val="1"/>
        </w:numPr>
        <w:spacing w:line="276" w:lineRule="auto"/>
        <w:jc w:val="both"/>
        <w:rPr>
          <w:b/>
        </w:rPr>
      </w:pPr>
      <w:r w:rsidRPr="008B66ED">
        <w:rPr>
          <w:b/>
        </w:rPr>
        <w:t>SEDIUL ASOCIERII</w:t>
      </w:r>
    </w:p>
    <w:p w:rsidR="004C014C" w:rsidRPr="008B66ED" w:rsidRDefault="004C014C" w:rsidP="00442940">
      <w:pPr>
        <w:spacing w:line="276" w:lineRule="auto"/>
        <w:jc w:val="both"/>
      </w:pPr>
      <w:r w:rsidRPr="008B66ED">
        <w:t>7.1 Sediul asocierii va fi in ……………………………………………(adresa completa, nr. de tel, nr. de fax).</w:t>
      </w:r>
    </w:p>
    <w:p w:rsidR="004C014C" w:rsidRPr="008B66ED" w:rsidRDefault="004C014C" w:rsidP="00442940">
      <w:pPr>
        <w:spacing w:line="276" w:lineRule="auto"/>
        <w:jc w:val="both"/>
        <w:rPr>
          <w:b/>
        </w:rPr>
      </w:pPr>
    </w:p>
    <w:p w:rsidR="004C014C" w:rsidRPr="008B66ED" w:rsidRDefault="004C014C" w:rsidP="00442940">
      <w:pPr>
        <w:spacing w:line="276" w:lineRule="auto"/>
        <w:jc w:val="both"/>
        <w:rPr>
          <w:b/>
        </w:rPr>
      </w:pPr>
      <w:r w:rsidRPr="008B66ED">
        <w:rPr>
          <w:b/>
        </w:rPr>
        <w:t>8. ÎNCETAREA ACORDULUI DE ASOCIERE</w:t>
      </w:r>
    </w:p>
    <w:p w:rsidR="004C014C" w:rsidRPr="008B66ED" w:rsidRDefault="004C014C" w:rsidP="00442940">
      <w:pPr>
        <w:spacing w:line="276" w:lineRule="auto"/>
        <w:jc w:val="both"/>
      </w:pPr>
      <w:r w:rsidRPr="008B66ED">
        <w:t>8.1 Asocierea încetează prin :</w:t>
      </w:r>
    </w:p>
    <w:p w:rsidR="004C014C" w:rsidRPr="008B66ED" w:rsidRDefault="004C014C" w:rsidP="00442940">
      <w:pPr>
        <w:numPr>
          <w:ilvl w:val="0"/>
          <w:numId w:val="2"/>
        </w:numPr>
        <w:spacing w:line="276" w:lineRule="auto"/>
        <w:jc w:val="both"/>
      </w:pPr>
      <w:r w:rsidRPr="008B66ED">
        <w:t>hotărârea comună a membrilor asociați ;</w:t>
      </w:r>
    </w:p>
    <w:p w:rsidR="004C014C" w:rsidRPr="008B66ED" w:rsidRDefault="004C014C" w:rsidP="00442940">
      <w:pPr>
        <w:numPr>
          <w:ilvl w:val="0"/>
          <w:numId w:val="2"/>
        </w:numPr>
        <w:spacing w:line="276" w:lineRule="auto"/>
        <w:jc w:val="both"/>
      </w:pPr>
      <w:r w:rsidRPr="008B66ED">
        <w:t>expirarea duratei pentru care s-a incheiat acordul de asociere;</w:t>
      </w:r>
    </w:p>
    <w:p w:rsidR="004C014C" w:rsidRPr="008B66ED" w:rsidRDefault="004C014C" w:rsidP="00442940">
      <w:pPr>
        <w:numPr>
          <w:ilvl w:val="0"/>
          <w:numId w:val="2"/>
        </w:numPr>
        <w:spacing w:line="276" w:lineRule="auto"/>
        <w:jc w:val="both"/>
      </w:pPr>
      <w:r w:rsidRPr="008B66ED">
        <w:t>neîndeplinirea sau imposibilitatea îndeplinirii obiectivului de activitate sau a obligațiilor asumate de părți;</w:t>
      </w:r>
    </w:p>
    <w:p w:rsidR="004C014C" w:rsidRPr="008B66ED" w:rsidRDefault="004C014C" w:rsidP="00442940">
      <w:pPr>
        <w:numPr>
          <w:ilvl w:val="0"/>
          <w:numId w:val="2"/>
        </w:numPr>
        <w:spacing w:line="276" w:lineRule="auto"/>
        <w:jc w:val="both"/>
      </w:pPr>
      <w:r w:rsidRPr="008B66ED">
        <w:t>alte cazuri prevăzute de lege ;</w:t>
      </w:r>
    </w:p>
    <w:p w:rsidR="004C014C" w:rsidRPr="008B66ED" w:rsidRDefault="004C014C" w:rsidP="00442940">
      <w:pPr>
        <w:spacing w:line="276" w:lineRule="auto"/>
        <w:jc w:val="both"/>
      </w:pPr>
    </w:p>
    <w:p w:rsidR="004C014C" w:rsidRPr="008B66ED" w:rsidRDefault="004C014C" w:rsidP="00442940">
      <w:pPr>
        <w:spacing w:line="276" w:lineRule="auto"/>
        <w:jc w:val="both"/>
        <w:outlineLvl w:val="0"/>
        <w:rPr>
          <w:b/>
          <w:bCs/>
        </w:rPr>
      </w:pPr>
      <w:r w:rsidRPr="008B66ED">
        <w:rPr>
          <w:b/>
          <w:bCs/>
        </w:rPr>
        <w:t>9. COMUNICĂRI</w:t>
      </w:r>
    </w:p>
    <w:p w:rsidR="004C014C" w:rsidRPr="008B66ED" w:rsidRDefault="004C014C" w:rsidP="00442940">
      <w:pPr>
        <w:spacing w:line="276" w:lineRule="auto"/>
        <w:jc w:val="both"/>
      </w:pPr>
      <w:r w:rsidRPr="008B66ED">
        <w:t>9.1 Orice comunicare între părţi este valabil îndeplinită dacă se va face în scris şi va fi transmisă la adresa/adresele ......................................................., prevăzute la art..........</w:t>
      </w:r>
    </w:p>
    <w:p w:rsidR="004C014C" w:rsidRPr="008B66ED" w:rsidRDefault="004C014C" w:rsidP="00442940">
      <w:pPr>
        <w:spacing w:line="276" w:lineRule="auto"/>
        <w:jc w:val="both"/>
      </w:pPr>
      <w:r w:rsidRPr="008B66ED">
        <w:t>9.2 De comun acord, asociaţii pot stabili şi alte modalităţi de comunicare.</w:t>
      </w:r>
    </w:p>
    <w:p w:rsidR="004C014C" w:rsidRPr="008B66ED" w:rsidRDefault="004C014C" w:rsidP="00442940">
      <w:pPr>
        <w:spacing w:line="276" w:lineRule="auto"/>
        <w:jc w:val="both"/>
      </w:pPr>
    </w:p>
    <w:p w:rsidR="004C014C" w:rsidRPr="008B66ED" w:rsidRDefault="004C014C" w:rsidP="00442940">
      <w:pPr>
        <w:spacing w:line="276" w:lineRule="auto"/>
        <w:jc w:val="both"/>
        <w:outlineLvl w:val="0"/>
        <w:rPr>
          <w:b/>
          <w:bCs/>
        </w:rPr>
      </w:pPr>
      <w:r w:rsidRPr="008B66ED">
        <w:rPr>
          <w:b/>
          <w:bCs/>
        </w:rPr>
        <w:t>10. LITIGII</w:t>
      </w:r>
    </w:p>
    <w:p w:rsidR="004C014C" w:rsidRPr="008B66ED" w:rsidRDefault="004C014C" w:rsidP="00442940">
      <w:pPr>
        <w:spacing w:line="276" w:lineRule="auto"/>
        <w:jc w:val="both"/>
      </w:pPr>
      <w:r w:rsidRPr="008B66ED">
        <w:lastRenderedPageBreak/>
        <w:t>10.1 Litigiile intervenite între părţi se vor soluţiona pe cale amiabilă, iar în caz de nerezolvare vor fi soluţionate de către instanţa de judecată competentă</w:t>
      </w:r>
    </w:p>
    <w:p w:rsidR="004C014C" w:rsidRPr="008B66ED" w:rsidRDefault="004C014C" w:rsidP="00442940">
      <w:pPr>
        <w:spacing w:line="276" w:lineRule="auto"/>
        <w:jc w:val="both"/>
      </w:pPr>
      <w:r w:rsidRPr="008B66ED">
        <w:t>Prezentul acord de asociere s-a încheiat astăzi ….................................. în …........ exemplare originale, câte unul pentru fiecare parte și unul pentru autoritatea contractantă.</w:t>
      </w:r>
    </w:p>
    <w:p w:rsidR="004C014C" w:rsidRPr="008B66ED" w:rsidRDefault="004C014C" w:rsidP="00442940">
      <w:pPr>
        <w:spacing w:line="276" w:lineRule="auto"/>
        <w:jc w:val="both"/>
      </w:pPr>
    </w:p>
    <w:p w:rsidR="004C014C" w:rsidRPr="008B66ED" w:rsidRDefault="004C014C" w:rsidP="00442940">
      <w:pPr>
        <w:spacing w:line="276" w:lineRule="auto"/>
      </w:pPr>
      <w:r w:rsidRPr="008B66ED">
        <w:t>LIDER ASOCIAT</w:t>
      </w:r>
      <w:r w:rsidRPr="008B66ED">
        <w:tab/>
      </w:r>
      <w:r w:rsidRPr="008B66ED">
        <w:tab/>
      </w:r>
    </w:p>
    <w:p w:rsidR="004C014C" w:rsidRPr="008B66ED" w:rsidRDefault="004C014C" w:rsidP="00442940">
      <w:pPr>
        <w:spacing w:line="276" w:lineRule="auto"/>
        <w:rPr>
          <w:i/>
        </w:rPr>
      </w:pPr>
      <w:r w:rsidRPr="008B66ED">
        <w:rPr>
          <w:i/>
        </w:rPr>
        <w:t>semnătura</w:t>
      </w:r>
    </w:p>
    <w:p w:rsidR="004C014C" w:rsidRPr="008B66ED" w:rsidRDefault="004C014C" w:rsidP="00442940">
      <w:pPr>
        <w:spacing w:line="276" w:lineRule="auto"/>
      </w:pPr>
    </w:p>
    <w:p w:rsidR="004C014C" w:rsidRPr="008B66ED" w:rsidRDefault="004C014C" w:rsidP="00442940">
      <w:pPr>
        <w:spacing w:line="276" w:lineRule="auto"/>
      </w:pPr>
      <w:r w:rsidRPr="008B66ED">
        <w:t>ASOCIAT 1</w:t>
      </w:r>
    </w:p>
    <w:p w:rsidR="004C014C" w:rsidRPr="008B66ED" w:rsidRDefault="004C014C" w:rsidP="00442940">
      <w:pPr>
        <w:spacing w:line="276" w:lineRule="auto"/>
        <w:rPr>
          <w:i/>
        </w:rPr>
      </w:pPr>
      <w:r w:rsidRPr="008B66ED">
        <w:rPr>
          <w:i/>
        </w:rPr>
        <w:t xml:space="preserve">semnătura </w:t>
      </w:r>
      <w:r w:rsidRPr="008B66ED">
        <w:rPr>
          <w:i/>
        </w:rPr>
        <w:tab/>
      </w:r>
    </w:p>
    <w:p w:rsidR="004C014C" w:rsidRPr="008B66ED" w:rsidRDefault="004C014C" w:rsidP="00442940">
      <w:pPr>
        <w:overflowPunct w:val="0"/>
        <w:autoSpaceDE w:val="0"/>
        <w:autoSpaceDN w:val="0"/>
        <w:adjustRightInd w:val="0"/>
        <w:spacing w:line="276" w:lineRule="auto"/>
        <w:ind w:left="1410" w:hanging="1410"/>
        <w:jc w:val="both"/>
        <w:textAlignment w:val="baseline"/>
        <w:rPr>
          <w:b/>
          <w:i/>
        </w:rPr>
      </w:pPr>
    </w:p>
    <w:p w:rsidR="004C014C" w:rsidRPr="008B66ED" w:rsidRDefault="004C014C" w:rsidP="00442940">
      <w:pPr>
        <w:overflowPunct w:val="0"/>
        <w:autoSpaceDE w:val="0"/>
        <w:autoSpaceDN w:val="0"/>
        <w:adjustRightInd w:val="0"/>
        <w:spacing w:line="276" w:lineRule="auto"/>
        <w:ind w:left="1410" w:hanging="1410"/>
        <w:jc w:val="both"/>
        <w:textAlignment w:val="baseline"/>
        <w:rPr>
          <w:b/>
          <w:i/>
        </w:rPr>
      </w:pPr>
    </w:p>
    <w:p w:rsidR="004C014C" w:rsidRPr="008B66ED" w:rsidRDefault="004C014C" w:rsidP="00442940">
      <w:pPr>
        <w:overflowPunct w:val="0"/>
        <w:autoSpaceDE w:val="0"/>
        <w:autoSpaceDN w:val="0"/>
        <w:adjustRightInd w:val="0"/>
        <w:spacing w:line="276" w:lineRule="auto"/>
        <w:ind w:left="1410" w:hanging="1410"/>
        <w:jc w:val="both"/>
        <w:textAlignment w:val="baseline"/>
        <w:rPr>
          <w:i/>
        </w:rPr>
        <w:sectPr w:rsidR="004C014C" w:rsidRPr="008B66ED" w:rsidSect="00262DA4">
          <w:pgSz w:w="11906" w:h="16838"/>
          <w:pgMar w:top="964" w:right="964" w:bottom="964" w:left="1418" w:header="680" w:footer="720" w:gutter="0"/>
          <w:cols w:space="720"/>
          <w:docGrid w:linePitch="360"/>
        </w:sectPr>
      </w:pPr>
      <w:r w:rsidRPr="008B66ED">
        <w:rPr>
          <w:b/>
          <w:i/>
        </w:rPr>
        <w:t xml:space="preserve">NOTA: </w:t>
      </w:r>
      <w:r w:rsidRPr="008B66ED">
        <w:rPr>
          <w:i/>
        </w:rPr>
        <w:t>Prezentul Acord de Asociere conţine clauzele obligatorii, părţile putând adăuga şi alte clauze</w:t>
      </w:r>
    </w:p>
    <w:p w:rsidR="00D226C3" w:rsidRPr="008B66ED" w:rsidRDefault="00D226C3" w:rsidP="00442940">
      <w:pPr>
        <w:autoSpaceDE w:val="0"/>
        <w:autoSpaceDN w:val="0"/>
        <w:adjustRightInd w:val="0"/>
        <w:spacing w:line="276" w:lineRule="auto"/>
        <w:jc w:val="right"/>
        <w:rPr>
          <w:b/>
          <w:lang w:val="ro-RO"/>
        </w:rPr>
      </w:pPr>
    </w:p>
    <w:p w:rsidR="00D226C3" w:rsidRPr="008B66ED" w:rsidRDefault="00D226C3" w:rsidP="00442940">
      <w:pPr>
        <w:autoSpaceDE w:val="0"/>
        <w:autoSpaceDN w:val="0"/>
        <w:adjustRightInd w:val="0"/>
        <w:spacing w:line="276" w:lineRule="auto"/>
        <w:jc w:val="right"/>
        <w:rPr>
          <w:b/>
          <w:lang w:val="ro-RO"/>
        </w:rPr>
      </w:pPr>
    </w:p>
    <w:p w:rsidR="004C014C" w:rsidRPr="008B66ED" w:rsidRDefault="00120603" w:rsidP="00323C15">
      <w:r>
        <w:rPr>
          <w:b/>
          <w:lang w:val="ro-RO"/>
        </w:rPr>
        <w:tab/>
      </w:r>
      <w:r>
        <w:rPr>
          <w:b/>
          <w:lang w:val="ro-RO"/>
        </w:rPr>
        <w:tab/>
      </w:r>
      <w:r>
        <w:rPr>
          <w:b/>
          <w:lang w:val="ro-RO"/>
        </w:rPr>
        <w:tab/>
      </w:r>
      <w:r>
        <w:rPr>
          <w:b/>
          <w:lang w:val="ro-RO"/>
        </w:rPr>
        <w:tab/>
      </w:r>
      <w:r>
        <w:rPr>
          <w:b/>
          <w:lang w:val="ro-RO"/>
        </w:rPr>
        <w:tab/>
      </w:r>
      <w:r>
        <w:rPr>
          <w:b/>
          <w:lang w:val="ro-RO"/>
        </w:rPr>
        <w:tab/>
      </w:r>
      <w:r>
        <w:rPr>
          <w:b/>
          <w:lang w:val="ro-RO"/>
        </w:rPr>
        <w:tab/>
      </w:r>
      <w:r>
        <w:rPr>
          <w:b/>
          <w:lang w:val="ro-RO"/>
        </w:rPr>
        <w:tab/>
      </w:r>
      <w:r>
        <w:rPr>
          <w:b/>
          <w:lang w:val="ro-RO"/>
        </w:rPr>
        <w:tab/>
      </w:r>
      <w:r>
        <w:rPr>
          <w:b/>
          <w:lang w:val="ro-RO"/>
        </w:rPr>
        <w:tab/>
      </w:r>
      <w:r>
        <w:rPr>
          <w:b/>
          <w:lang w:val="ro-RO"/>
        </w:rPr>
        <w:tab/>
      </w:r>
      <w:r w:rsidR="004C014C" w:rsidRPr="008B66ED">
        <w:rPr>
          <w:b/>
        </w:rPr>
        <w:t xml:space="preserve">Formular nr. </w:t>
      </w:r>
      <w:r w:rsidR="00323C15">
        <w:rPr>
          <w:b/>
        </w:rPr>
        <w:t>3</w:t>
      </w:r>
    </w:p>
    <w:p w:rsidR="004C014C" w:rsidRPr="008B66ED" w:rsidRDefault="004C014C" w:rsidP="00442940">
      <w:pPr>
        <w:autoSpaceDE w:val="0"/>
        <w:autoSpaceDN w:val="0"/>
        <w:adjustRightInd w:val="0"/>
        <w:spacing w:line="276" w:lineRule="auto"/>
        <w:jc w:val="both"/>
      </w:pPr>
    </w:p>
    <w:p w:rsidR="004C014C" w:rsidRPr="008B66ED" w:rsidRDefault="004C014C" w:rsidP="00442940">
      <w:pPr>
        <w:autoSpaceDE w:val="0"/>
        <w:autoSpaceDN w:val="0"/>
        <w:adjustRightInd w:val="0"/>
        <w:spacing w:line="276" w:lineRule="auto"/>
        <w:jc w:val="center"/>
        <w:rPr>
          <w:b/>
        </w:rPr>
      </w:pPr>
      <w:r w:rsidRPr="008B66ED">
        <w:rPr>
          <w:b/>
        </w:rPr>
        <w:t>ACORD DE SUBCONTRACTARE</w:t>
      </w:r>
    </w:p>
    <w:p w:rsidR="004C014C" w:rsidRPr="008B66ED" w:rsidRDefault="004C014C" w:rsidP="00442940">
      <w:pPr>
        <w:autoSpaceDE w:val="0"/>
        <w:autoSpaceDN w:val="0"/>
        <w:adjustRightInd w:val="0"/>
        <w:spacing w:line="276" w:lineRule="auto"/>
        <w:jc w:val="center"/>
      </w:pPr>
      <w:r w:rsidRPr="008B66ED">
        <w:t>nr.………./…………</w:t>
      </w:r>
    </w:p>
    <w:p w:rsidR="004C014C" w:rsidRPr="008B66ED" w:rsidRDefault="004C014C" w:rsidP="00442940">
      <w:pPr>
        <w:autoSpaceDE w:val="0"/>
        <w:autoSpaceDN w:val="0"/>
        <w:adjustRightInd w:val="0"/>
        <w:spacing w:line="276" w:lineRule="auto"/>
        <w:jc w:val="center"/>
      </w:pPr>
    </w:p>
    <w:p w:rsidR="004C014C" w:rsidRPr="008B66ED" w:rsidRDefault="004C014C" w:rsidP="00442940">
      <w:pPr>
        <w:autoSpaceDE w:val="0"/>
        <w:autoSpaceDN w:val="0"/>
        <w:adjustRightInd w:val="0"/>
        <w:spacing w:line="276" w:lineRule="auto"/>
        <w:jc w:val="center"/>
      </w:pPr>
    </w:p>
    <w:p w:rsidR="004C014C" w:rsidRPr="008B66ED" w:rsidRDefault="004C014C" w:rsidP="00442940">
      <w:pPr>
        <w:autoSpaceDE w:val="0"/>
        <w:autoSpaceDN w:val="0"/>
        <w:adjustRightInd w:val="0"/>
        <w:spacing w:line="276" w:lineRule="auto"/>
        <w:jc w:val="both"/>
      </w:pPr>
      <w:r w:rsidRPr="008B66ED">
        <w:t xml:space="preserve">Art.1 Părţile acordului : </w:t>
      </w:r>
    </w:p>
    <w:p w:rsidR="004C014C" w:rsidRPr="008B66ED" w:rsidRDefault="004C014C" w:rsidP="00442940">
      <w:pPr>
        <w:autoSpaceDE w:val="0"/>
        <w:autoSpaceDN w:val="0"/>
        <w:adjustRightInd w:val="0"/>
        <w:spacing w:line="276" w:lineRule="auto"/>
        <w:jc w:val="both"/>
      </w:pPr>
      <w:r w:rsidRPr="008B66ED">
        <w:t xml:space="preserve">_______________________, reprezentată prin................................, în calitate de contractor </w:t>
      </w:r>
    </w:p>
    <w:p w:rsidR="004C014C" w:rsidRPr="008B66ED" w:rsidRDefault="004C014C" w:rsidP="00442940">
      <w:pPr>
        <w:autoSpaceDE w:val="0"/>
        <w:autoSpaceDN w:val="0"/>
        <w:adjustRightInd w:val="0"/>
        <w:spacing w:line="276" w:lineRule="auto"/>
        <w:jc w:val="both"/>
      </w:pPr>
      <w:r w:rsidRPr="008B66ED">
        <w:t xml:space="preserve">(denumire operator economic, sediu, telefon) </w:t>
      </w:r>
    </w:p>
    <w:p w:rsidR="004C014C" w:rsidRPr="008B66ED" w:rsidRDefault="004C014C" w:rsidP="00442940">
      <w:pPr>
        <w:autoSpaceDE w:val="0"/>
        <w:autoSpaceDN w:val="0"/>
        <w:adjustRightInd w:val="0"/>
        <w:spacing w:line="276" w:lineRule="auto"/>
        <w:jc w:val="both"/>
      </w:pPr>
      <w:r w:rsidRPr="008B66ED">
        <w:t xml:space="preserve">şi </w:t>
      </w:r>
    </w:p>
    <w:p w:rsidR="004C014C" w:rsidRPr="008B66ED" w:rsidRDefault="004C014C" w:rsidP="00442940">
      <w:pPr>
        <w:autoSpaceDE w:val="0"/>
        <w:autoSpaceDN w:val="0"/>
        <w:adjustRightInd w:val="0"/>
        <w:spacing w:line="276" w:lineRule="auto"/>
        <w:jc w:val="both"/>
      </w:pPr>
      <w:r w:rsidRPr="008B66ED">
        <w:t xml:space="preserve">________________________ reprezentată prin..............................., în calitate de subcontractant </w:t>
      </w:r>
    </w:p>
    <w:p w:rsidR="004C014C" w:rsidRPr="008B66ED" w:rsidRDefault="004C014C" w:rsidP="00442940">
      <w:pPr>
        <w:autoSpaceDE w:val="0"/>
        <w:autoSpaceDN w:val="0"/>
        <w:adjustRightInd w:val="0"/>
        <w:spacing w:line="276" w:lineRule="auto"/>
        <w:jc w:val="both"/>
      </w:pPr>
      <w:r w:rsidRPr="008B66ED">
        <w:t xml:space="preserve">(denumire operator economic, sediu, telefon) </w:t>
      </w:r>
    </w:p>
    <w:p w:rsidR="004C014C" w:rsidRPr="008B66ED" w:rsidRDefault="004C014C" w:rsidP="00442940">
      <w:pPr>
        <w:autoSpaceDE w:val="0"/>
        <w:autoSpaceDN w:val="0"/>
        <w:adjustRightInd w:val="0"/>
        <w:spacing w:line="276" w:lineRule="auto"/>
        <w:jc w:val="both"/>
      </w:pPr>
      <w:r w:rsidRPr="008B66ED">
        <w:t xml:space="preserve">Art. 2. Obiectul acordului: </w:t>
      </w:r>
    </w:p>
    <w:p w:rsidR="004C014C" w:rsidRPr="008B66ED" w:rsidRDefault="004C014C" w:rsidP="00442940">
      <w:pPr>
        <w:autoSpaceDE w:val="0"/>
        <w:autoSpaceDN w:val="0"/>
        <w:adjustRightInd w:val="0"/>
        <w:spacing w:line="276" w:lineRule="auto"/>
        <w:jc w:val="both"/>
      </w:pPr>
      <w:r w:rsidRPr="008B66ED">
        <w:t xml:space="preserve">Părțile au convenit ca în cazul desemnării ofertei ca fiind câştigătoare la procedura de achiziţie publică organizată de _______________________________________________să desfăşoare următoarele activitaţi ce se vor subcontracta______________________________________________________________. </w:t>
      </w:r>
    </w:p>
    <w:p w:rsidR="004C014C" w:rsidRPr="008B66ED" w:rsidRDefault="004C014C" w:rsidP="00442940">
      <w:pPr>
        <w:autoSpaceDE w:val="0"/>
        <w:autoSpaceDN w:val="0"/>
        <w:adjustRightInd w:val="0"/>
        <w:spacing w:line="276" w:lineRule="auto"/>
        <w:jc w:val="both"/>
      </w:pPr>
      <w:r w:rsidRPr="008B66ED">
        <w:t xml:space="preserve">Art.3. Valoarea estimată a </w:t>
      </w:r>
      <w:r w:rsidRPr="008B66ED">
        <w:rPr>
          <w:lang w:val="en-US"/>
        </w:rPr>
        <w:t>lucrarilor</w:t>
      </w:r>
      <w:r w:rsidRPr="008B66ED">
        <w:t xml:space="preserve"> ce se vor </w:t>
      </w:r>
      <w:r w:rsidRPr="008B66ED">
        <w:rPr>
          <w:lang w:val="en-US"/>
        </w:rPr>
        <w:t>executa</w:t>
      </w:r>
      <w:r w:rsidRPr="008B66ED">
        <w:t xml:space="preserve"> de subcontractantul reprezinta _____% din valoarea totală a </w:t>
      </w:r>
      <w:r w:rsidRPr="008B66ED">
        <w:rPr>
          <w:lang w:val="en-US"/>
        </w:rPr>
        <w:t>lucrarilor ofertate.</w:t>
      </w:r>
    </w:p>
    <w:p w:rsidR="004C014C" w:rsidRPr="008B66ED" w:rsidRDefault="004C014C" w:rsidP="00442940">
      <w:pPr>
        <w:autoSpaceDE w:val="0"/>
        <w:autoSpaceDN w:val="0"/>
        <w:adjustRightInd w:val="0"/>
        <w:spacing w:line="276" w:lineRule="auto"/>
        <w:jc w:val="both"/>
      </w:pPr>
      <w:r w:rsidRPr="008B66ED">
        <w:t xml:space="preserve">Art.4. Durata de executie a ___________________________ (lucrarilor) este de ________ luni. </w:t>
      </w:r>
    </w:p>
    <w:p w:rsidR="004C014C" w:rsidRPr="008B66ED" w:rsidRDefault="004C014C" w:rsidP="00442940">
      <w:pPr>
        <w:autoSpaceDE w:val="0"/>
        <w:autoSpaceDN w:val="0"/>
        <w:adjustRightInd w:val="0"/>
        <w:spacing w:line="276" w:lineRule="auto"/>
        <w:jc w:val="both"/>
      </w:pPr>
      <w:r w:rsidRPr="008B66ED">
        <w:t xml:space="preserve">Art. 5. Alte dispoziţii: </w:t>
      </w:r>
    </w:p>
    <w:p w:rsidR="004C014C" w:rsidRPr="008B66ED" w:rsidRDefault="004C014C" w:rsidP="00442940">
      <w:pPr>
        <w:autoSpaceDE w:val="0"/>
        <w:autoSpaceDN w:val="0"/>
        <w:adjustRightInd w:val="0"/>
        <w:spacing w:line="276" w:lineRule="auto"/>
        <w:jc w:val="both"/>
      </w:pPr>
      <w:r w:rsidRPr="008B66ED">
        <w:t xml:space="preserve">Încetarea acordului de subcontractare </w:t>
      </w:r>
    </w:p>
    <w:p w:rsidR="004C014C" w:rsidRPr="008B66ED" w:rsidRDefault="004C014C" w:rsidP="00442940">
      <w:pPr>
        <w:autoSpaceDE w:val="0"/>
        <w:autoSpaceDN w:val="0"/>
        <w:adjustRightInd w:val="0"/>
        <w:spacing w:line="276" w:lineRule="auto"/>
        <w:jc w:val="both"/>
      </w:pPr>
      <w:r w:rsidRPr="008B66ED">
        <w:t xml:space="preserve">Acordul îşi încetează activitatea ca urmare a următoarelor cauze: </w:t>
      </w:r>
    </w:p>
    <w:p w:rsidR="004C014C" w:rsidRPr="008B66ED" w:rsidRDefault="004C014C" w:rsidP="00442940">
      <w:pPr>
        <w:autoSpaceDE w:val="0"/>
        <w:autoSpaceDN w:val="0"/>
        <w:adjustRightInd w:val="0"/>
        <w:spacing w:line="276" w:lineRule="auto"/>
        <w:jc w:val="both"/>
      </w:pPr>
      <w:r w:rsidRPr="008B66ED">
        <w:t xml:space="preserve">a) expirarea duratei pentru care s-a încheiat acordul; </w:t>
      </w:r>
    </w:p>
    <w:p w:rsidR="004C014C" w:rsidRPr="008B66ED" w:rsidRDefault="004C014C" w:rsidP="00442940">
      <w:pPr>
        <w:autoSpaceDE w:val="0"/>
        <w:autoSpaceDN w:val="0"/>
        <w:adjustRightInd w:val="0"/>
        <w:spacing w:line="276" w:lineRule="auto"/>
        <w:jc w:val="both"/>
      </w:pPr>
      <w:r w:rsidRPr="008B66ED">
        <w:t xml:space="preserve">b) alte cauze prevăzute de lege. </w:t>
      </w:r>
    </w:p>
    <w:p w:rsidR="004C014C" w:rsidRPr="008B66ED" w:rsidRDefault="004C014C" w:rsidP="00442940">
      <w:pPr>
        <w:autoSpaceDE w:val="0"/>
        <w:autoSpaceDN w:val="0"/>
        <w:adjustRightInd w:val="0"/>
        <w:spacing w:line="276" w:lineRule="auto"/>
        <w:jc w:val="both"/>
      </w:pPr>
      <w:r w:rsidRPr="008B66ED">
        <w:t xml:space="preserve">Art. 6. Comunicări </w:t>
      </w:r>
    </w:p>
    <w:p w:rsidR="004C014C" w:rsidRPr="008B66ED" w:rsidRDefault="004C014C" w:rsidP="00442940">
      <w:pPr>
        <w:autoSpaceDE w:val="0"/>
        <w:autoSpaceDN w:val="0"/>
        <w:adjustRightInd w:val="0"/>
        <w:spacing w:line="276" w:lineRule="auto"/>
        <w:jc w:val="both"/>
      </w:pPr>
      <w:r w:rsidRPr="008B66ED">
        <w:t xml:space="preserve">Orice comunicare între părţi este valabil îndeplinită dacă se va face în scris şi va fi transmisă la adresa/adresele ......................................................., prevăzute la art.1 </w:t>
      </w:r>
    </w:p>
    <w:p w:rsidR="004C014C" w:rsidRPr="008B66ED" w:rsidRDefault="004C014C" w:rsidP="00442940">
      <w:pPr>
        <w:autoSpaceDE w:val="0"/>
        <w:autoSpaceDN w:val="0"/>
        <w:adjustRightInd w:val="0"/>
        <w:spacing w:line="276" w:lineRule="auto"/>
        <w:jc w:val="both"/>
      </w:pPr>
      <w:r w:rsidRPr="008B66ED">
        <w:t xml:space="preserve">Art.7. Subcontractantul se angajează faţă de contractant cu aceleaşi obligaţii şi responsabilităţi pe care contractantul le are faţă de investitor conform contractului_______________________________(denumire contract) </w:t>
      </w:r>
    </w:p>
    <w:p w:rsidR="004C014C" w:rsidRPr="008B66ED" w:rsidRDefault="004C014C" w:rsidP="00442940">
      <w:pPr>
        <w:autoSpaceDE w:val="0"/>
        <w:autoSpaceDN w:val="0"/>
        <w:adjustRightInd w:val="0"/>
        <w:spacing w:line="276" w:lineRule="auto"/>
        <w:jc w:val="both"/>
      </w:pPr>
      <w:r w:rsidRPr="008B66ED">
        <w:t xml:space="preserve">Art.9. Neînţelegerile dintre părţi se vor rezolva pe cale amiabilă. Dacă acest lucru nu este posibil, litigiile se vor soluţiona pe cale legală. </w:t>
      </w:r>
    </w:p>
    <w:p w:rsidR="004C014C" w:rsidRPr="008B66ED" w:rsidRDefault="004C014C" w:rsidP="00442940">
      <w:pPr>
        <w:autoSpaceDE w:val="0"/>
        <w:autoSpaceDN w:val="0"/>
        <w:adjustRightInd w:val="0"/>
        <w:spacing w:line="276" w:lineRule="auto"/>
        <w:jc w:val="both"/>
      </w:pPr>
      <w:r w:rsidRPr="008B66ED">
        <w:t xml:space="preserve">Prezentul acord s-a încheiat în două exemplare, câte un exemplar pentru fiecare parte. </w:t>
      </w:r>
    </w:p>
    <w:p w:rsidR="004C014C" w:rsidRPr="008B66ED" w:rsidRDefault="004C014C" w:rsidP="00442940">
      <w:pPr>
        <w:autoSpaceDE w:val="0"/>
        <w:autoSpaceDN w:val="0"/>
        <w:adjustRightInd w:val="0"/>
        <w:spacing w:line="276" w:lineRule="auto"/>
        <w:jc w:val="both"/>
      </w:pPr>
      <w:r w:rsidRPr="008B66ED">
        <w:t xml:space="preserve">____________________ _________________________ </w:t>
      </w:r>
    </w:p>
    <w:p w:rsidR="004C014C" w:rsidRPr="008B66ED" w:rsidRDefault="004C014C" w:rsidP="00442940">
      <w:pPr>
        <w:autoSpaceDE w:val="0"/>
        <w:autoSpaceDN w:val="0"/>
        <w:adjustRightInd w:val="0"/>
        <w:spacing w:line="276" w:lineRule="auto"/>
        <w:jc w:val="both"/>
      </w:pPr>
      <w:r w:rsidRPr="008B66ED">
        <w:t>(</w:t>
      </w:r>
      <w:r w:rsidRPr="00724EF7">
        <w:rPr>
          <w:b/>
        </w:rPr>
        <w:t>contractant) (subcontractant</w:t>
      </w:r>
      <w:r w:rsidRPr="008B66ED">
        <w:t xml:space="preserve">) </w:t>
      </w:r>
    </w:p>
    <w:p w:rsidR="004C014C" w:rsidRPr="008B66ED" w:rsidRDefault="004C014C" w:rsidP="00442940">
      <w:pPr>
        <w:autoSpaceDE w:val="0"/>
        <w:autoSpaceDN w:val="0"/>
        <w:adjustRightInd w:val="0"/>
        <w:spacing w:line="276" w:lineRule="auto"/>
        <w:jc w:val="both"/>
      </w:pPr>
      <w:r w:rsidRPr="008B66ED">
        <w:t xml:space="preserve">Note: Prezentul acord constituie un model orientativ şi se va completa în funcţie de cerinţele specifice ale obiectului contractului/contractelor. </w:t>
      </w:r>
    </w:p>
    <w:p w:rsidR="004C014C" w:rsidRPr="008B66ED" w:rsidRDefault="004C014C" w:rsidP="00442940">
      <w:pPr>
        <w:autoSpaceDE w:val="0"/>
        <w:autoSpaceDN w:val="0"/>
        <w:adjustRightInd w:val="0"/>
        <w:spacing w:line="276" w:lineRule="auto"/>
        <w:jc w:val="both"/>
      </w:pPr>
      <w:r w:rsidRPr="008B66ED">
        <w:t xml:space="preserve">În cazul în care oferta va fi declarată câștigătoare, se va încheia un contract de subcontractare în aceleaşi condiţii în care contractorul a semnat contractul cu autoritatea contractantă. </w:t>
      </w:r>
    </w:p>
    <w:p w:rsidR="00FD1C44" w:rsidRDefault="004C014C" w:rsidP="00FD1C44">
      <w:pPr>
        <w:spacing w:line="276" w:lineRule="auto"/>
      </w:pPr>
      <w:r w:rsidRPr="008B66ED">
        <w:t>Este interzisă subcontractarea totală a contractului.</w:t>
      </w:r>
    </w:p>
    <w:p w:rsidR="00724EF7" w:rsidRPr="008B66ED" w:rsidRDefault="00724EF7" w:rsidP="00724EF7">
      <w:pPr>
        <w:spacing w:line="360" w:lineRule="auto"/>
        <w:ind w:firstLine="720"/>
        <w:jc w:val="both"/>
      </w:pPr>
      <w:r w:rsidRPr="008B66ED">
        <w:rPr>
          <w:lang w:val="fr-FR"/>
        </w:rPr>
        <w:lastRenderedPageBreak/>
        <w:t xml:space="preserve">        </w:t>
      </w:r>
      <w:r w:rsidRPr="008B66ED">
        <w:t>Data,</w:t>
      </w:r>
      <w:r w:rsidRPr="008B66ED">
        <w:tab/>
      </w:r>
      <w:r w:rsidRPr="008B66ED">
        <w:tab/>
      </w:r>
      <w:r w:rsidRPr="008B66ED">
        <w:tab/>
      </w:r>
      <w:r w:rsidRPr="008B66ED">
        <w:tab/>
      </w:r>
      <w:r w:rsidRPr="008B66ED">
        <w:tab/>
      </w:r>
      <w:r w:rsidRPr="008B66ED">
        <w:tab/>
        <w:t xml:space="preserve"> </w:t>
      </w:r>
      <w:r w:rsidRPr="008B66ED">
        <w:tab/>
        <w:t>Semnătura,</w:t>
      </w:r>
      <w:r w:rsidRPr="008B66ED">
        <w:tab/>
        <w:t>…….…………..........</w:t>
      </w:r>
      <w:r>
        <w:tab/>
      </w:r>
      <w:r w:rsidRPr="008B66ED">
        <w:tab/>
      </w:r>
      <w:r w:rsidRPr="008B66ED">
        <w:tab/>
      </w:r>
      <w:r w:rsidRPr="008B66ED">
        <w:tab/>
      </w:r>
      <w:r w:rsidRPr="008B66ED">
        <w:tab/>
        <w:t xml:space="preserve">           .....................</w:t>
      </w:r>
    </w:p>
    <w:p w:rsidR="00FD1C44" w:rsidRPr="008B66ED" w:rsidRDefault="00FD1C44" w:rsidP="00FD1C44">
      <w:pPr>
        <w:spacing w:line="276" w:lineRule="auto"/>
        <w:rPr>
          <w:b/>
        </w:rPr>
      </w:pPr>
    </w:p>
    <w:p w:rsidR="004C014C" w:rsidRPr="008B66ED" w:rsidRDefault="00120603" w:rsidP="00FD1C44">
      <w:pPr>
        <w:spacing w:line="276" w:lineRule="auto"/>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sidR="004C014C" w:rsidRPr="008B66ED">
        <w:rPr>
          <w:b/>
        </w:rPr>
        <w:t>Formular nr.</w:t>
      </w:r>
      <w:r w:rsidR="00323C15">
        <w:rPr>
          <w:b/>
        </w:rPr>
        <w:t>4</w:t>
      </w:r>
    </w:p>
    <w:p w:rsidR="004C014C" w:rsidRPr="008B66ED" w:rsidRDefault="004C014C" w:rsidP="00442940">
      <w:pPr>
        <w:spacing w:line="276" w:lineRule="auto"/>
        <w:jc w:val="right"/>
      </w:pPr>
    </w:p>
    <w:p w:rsidR="004C014C" w:rsidRPr="008B66ED" w:rsidRDefault="004C014C" w:rsidP="00442940">
      <w:pPr>
        <w:pStyle w:val="Frspaiere"/>
        <w:tabs>
          <w:tab w:val="left" w:pos="567"/>
        </w:tabs>
        <w:spacing w:line="276" w:lineRule="auto"/>
        <w:jc w:val="center"/>
        <w:rPr>
          <w:rFonts w:ascii="Times New Roman" w:hAnsi="Times New Roman"/>
          <w:b/>
        </w:rPr>
      </w:pPr>
      <w:r w:rsidRPr="008B66ED">
        <w:rPr>
          <w:rFonts w:ascii="Times New Roman" w:hAnsi="Times New Roman"/>
          <w:b/>
        </w:rPr>
        <w:t>DECLARAȚIE</w:t>
      </w:r>
    </w:p>
    <w:p w:rsidR="004C014C" w:rsidRPr="008B66ED" w:rsidRDefault="004C014C" w:rsidP="00442940">
      <w:pPr>
        <w:keepNext/>
        <w:spacing w:before="120" w:after="120" w:line="276" w:lineRule="auto"/>
        <w:jc w:val="center"/>
        <w:outlineLvl w:val="0"/>
        <w:rPr>
          <w:b/>
        </w:rPr>
      </w:pPr>
      <w:r w:rsidRPr="008B66ED">
        <w:rPr>
          <w:b/>
        </w:rPr>
        <w:t>privind neîncadrarea în situațiile prevăzute la art. 59-60 din Legea 98/2016 privind achizițiile publice</w:t>
      </w:r>
    </w:p>
    <w:p w:rsidR="004C014C" w:rsidRPr="008B66ED" w:rsidRDefault="004C014C" w:rsidP="00442940">
      <w:pPr>
        <w:keepNext/>
        <w:spacing w:before="120" w:after="120" w:line="276" w:lineRule="auto"/>
        <w:jc w:val="center"/>
        <w:outlineLvl w:val="0"/>
        <w:rPr>
          <w:b/>
        </w:rPr>
      </w:pPr>
    </w:p>
    <w:p w:rsidR="004C014C" w:rsidRPr="008B66ED" w:rsidRDefault="004C014C" w:rsidP="00442940">
      <w:pPr>
        <w:pStyle w:val="DefaultText"/>
        <w:spacing w:line="276" w:lineRule="auto"/>
        <w:ind w:firstLine="720"/>
        <w:jc w:val="both"/>
        <w:rPr>
          <w:szCs w:val="24"/>
        </w:rPr>
      </w:pPr>
      <w:proofErr w:type="gramStart"/>
      <w:r w:rsidRPr="008B66ED">
        <w:rPr>
          <w:szCs w:val="24"/>
        </w:rPr>
        <w:t>Subsemnatul(</w:t>
      </w:r>
      <w:proofErr w:type="gramEnd"/>
      <w:r w:rsidRPr="008B66ED">
        <w:rPr>
          <w:szCs w:val="24"/>
        </w:rPr>
        <w:t xml:space="preserve">a), ..................................., reprezentant </w:t>
      </w:r>
      <w:r w:rsidRPr="008B66ED">
        <w:rPr>
          <w:i/>
          <w:szCs w:val="24"/>
        </w:rPr>
        <w:t xml:space="preserve">(legal/împuternicit) </w:t>
      </w:r>
      <w:r w:rsidRPr="008B66ED">
        <w:rPr>
          <w:szCs w:val="24"/>
        </w:rPr>
        <w:t>al ..................................</w:t>
      </w:r>
      <w:r w:rsidRPr="008B66ED">
        <w:rPr>
          <w:i/>
          <w:szCs w:val="24"/>
        </w:rPr>
        <w:t xml:space="preserve"> (</w:t>
      </w:r>
      <w:proofErr w:type="gramStart"/>
      <w:r w:rsidRPr="008B66ED">
        <w:rPr>
          <w:i/>
          <w:szCs w:val="24"/>
        </w:rPr>
        <w:t>denumirea</w:t>
      </w:r>
      <w:proofErr w:type="gramEnd"/>
      <w:r w:rsidRPr="008B66ED">
        <w:rPr>
          <w:i/>
          <w:szCs w:val="24"/>
        </w:rPr>
        <w:t>/ numele si sediul/adresa ofertantului)</w:t>
      </w:r>
      <w:r w:rsidRPr="008B66ED">
        <w:rPr>
          <w:szCs w:val="24"/>
        </w:rPr>
        <w:t xml:space="preserve">, în calitate de ofertant ofertant/ofertant asociat/terţ susţinător al ofertantului la procedura de ................. </w:t>
      </w:r>
      <w:r w:rsidRPr="008B66ED">
        <w:rPr>
          <w:i/>
          <w:szCs w:val="24"/>
        </w:rPr>
        <w:t>(</w:t>
      </w:r>
      <w:proofErr w:type="gramStart"/>
      <w:r w:rsidRPr="008B66ED">
        <w:rPr>
          <w:i/>
          <w:szCs w:val="24"/>
        </w:rPr>
        <w:t>se</w:t>
      </w:r>
      <w:proofErr w:type="gramEnd"/>
      <w:r w:rsidRPr="008B66ED">
        <w:rPr>
          <w:i/>
          <w:szCs w:val="24"/>
        </w:rPr>
        <w:t xml:space="preserve"> menţionează procedura)</w:t>
      </w:r>
      <w:r w:rsidRPr="008B66ED">
        <w:rPr>
          <w:szCs w:val="24"/>
        </w:rPr>
        <w:t xml:space="preserve"> pentru atribuirea acordului-cadru de având ca obiect ..............</w:t>
      </w:r>
      <w:r w:rsidRPr="008B66ED">
        <w:rPr>
          <w:i/>
          <w:szCs w:val="24"/>
        </w:rPr>
        <w:t xml:space="preserve"> (</w:t>
      </w:r>
      <w:proofErr w:type="gramStart"/>
      <w:r w:rsidRPr="008B66ED">
        <w:rPr>
          <w:i/>
          <w:szCs w:val="24"/>
        </w:rPr>
        <w:t>obiectul</w:t>
      </w:r>
      <w:proofErr w:type="gramEnd"/>
      <w:r w:rsidRPr="008B66ED">
        <w:rPr>
          <w:i/>
          <w:szCs w:val="24"/>
        </w:rPr>
        <w:t xml:space="preserve"> contractului)</w:t>
      </w:r>
      <w:r w:rsidRPr="008B66ED">
        <w:rPr>
          <w:szCs w:val="24"/>
        </w:rPr>
        <w:t xml:space="preserve">, cod CPV.................., organizată de ............ </w:t>
      </w:r>
      <w:r w:rsidRPr="008B66ED">
        <w:rPr>
          <w:i/>
          <w:szCs w:val="24"/>
        </w:rPr>
        <w:t>(</w:t>
      </w:r>
      <w:proofErr w:type="gramStart"/>
      <w:r w:rsidRPr="008B66ED">
        <w:rPr>
          <w:i/>
          <w:szCs w:val="24"/>
        </w:rPr>
        <w:t>denumirea</w:t>
      </w:r>
      <w:proofErr w:type="gramEnd"/>
      <w:r w:rsidRPr="008B66ED">
        <w:rPr>
          <w:szCs w:val="24"/>
        </w:rPr>
        <w:t xml:space="preserve"> </w:t>
      </w:r>
      <w:r w:rsidRPr="008B66ED">
        <w:rPr>
          <w:i/>
          <w:szCs w:val="24"/>
        </w:rPr>
        <w:t>autorităţii contractante), declar pe proprie răspundere</w:t>
      </w:r>
      <w:r w:rsidRPr="008B66ED">
        <w:rPr>
          <w:szCs w:val="24"/>
        </w:rPr>
        <w:t xml:space="preserve">, cunoscând sancţiunile privind falsul în declaraţii, că: </w:t>
      </w:r>
      <w:r w:rsidRPr="008B66ED">
        <w:rPr>
          <w:i/>
          <w:szCs w:val="24"/>
          <w:u w:val="single"/>
        </w:rPr>
        <w:t>NU mă încadrez</w:t>
      </w:r>
      <w:r w:rsidRPr="008B66ED">
        <w:rPr>
          <w:szCs w:val="24"/>
        </w:rPr>
        <w:t xml:space="preserve"> în nici una din situaţiile prevăzute la articolul 59-60 din Legea nr. 98/2016 privind achizițiile publice, respectiv:</w:t>
      </w:r>
    </w:p>
    <w:p w:rsidR="004C014C" w:rsidRPr="008B66ED" w:rsidRDefault="004C014C" w:rsidP="00442940">
      <w:pPr>
        <w:pStyle w:val="DefaultText"/>
        <w:spacing w:line="276" w:lineRule="auto"/>
        <w:ind w:left="720"/>
        <w:jc w:val="both"/>
        <w:rPr>
          <w:szCs w:val="24"/>
        </w:rPr>
      </w:pPr>
    </w:p>
    <w:p w:rsidR="004C014C" w:rsidRPr="008B66ED" w:rsidRDefault="004C014C" w:rsidP="00442940">
      <w:pPr>
        <w:pStyle w:val="DefaultText"/>
        <w:spacing w:line="276" w:lineRule="auto"/>
        <w:ind w:left="720"/>
        <w:jc w:val="both"/>
        <w:rPr>
          <w:szCs w:val="24"/>
        </w:rPr>
      </w:pPr>
      <w:r w:rsidRPr="008B66ED">
        <w:rPr>
          <w:szCs w:val="24"/>
        </w:rPr>
        <w:t xml:space="preserve">- nu am drept membri în cadrul consiliului de administraţie/organ de conducere sau de supervizare şi/sau nu am acţionari ori asociaţi persoane care sunt soţ/soţie, rudă sau afin până la gradul al doilea inclusiv, </w:t>
      </w:r>
      <w:r w:rsidRPr="008B66ED">
        <w:rPr>
          <w:i/>
          <w:szCs w:val="24"/>
        </w:rPr>
        <w:t>sau</w:t>
      </w:r>
      <w:r w:rsidRPr="008B66ED">
        <w:rPr>
          <w:szCs w:val="24"/>
        </w:rPr>
        <w:t xml:space="preserve"> care se află în relaţii comerciale cu persoane care deţin funcţii de decizie în cadrul autorităţii contractante;</w:t>
      </w:r>
    </w:p>
    <w:p w:rsidR="004C014C" w:rsidRPr="008B66ED" w:rsidRDefault="004C014C" w:rsidP="00442940">
      <w:pPr>
        <w:pStyle w:val="DefaultText"/>
        <w:spacing w:line="276" w:lineRule="auto"/>
        <w:ind w:left="720"/>
        <w:jc w:val="both"/>
        <w:rPr>
          <w:szCs w:val="24"/>
        </w:rPr>
      </w:pPr>
      <w:r w:rsidRPr="008B66ED">
        <w:rPr>
          <w:szCs w:val="24"/>
        </w:rPr>
        <w:t>-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w:t>
      </w:r>
    </w:p>
    <w:p w:rsidR="003D53FC" w:rsidRPr="008B66ED" w:rsidRDefault="00193457" w:rsidP="003D53FC">
      <w:pPr>
        <w:adjustRightInd w:val="0"/>
        <w:rPr>
          <w:b/>
        </w:rPr>
      </w:pPr>
      <w:r>
        <w:rPr>
          <w:rFonts w:eastAsiaTheme="minorHAnsi"/>
        </w:rPr>
        <w:tab/>
      </w:r>
      <w:r w:rsidR="003D53FC" w:rsidRPr="008B66ED">
        <w:rPr>
          <w:rFonts w:eastAsiaTheme="minorHAnsi"/>
        </w:rPr>
        <w:t xml:space="preserve">Persoanele ce detin functii de decizie in cadrul autoritatii contractante in ceea ce priveste </w:t>
      </w:r>
      <w:r>
        <w:rPr>
          <w:rFonts w:eastAsiaTheme="minorHAnsi"/>
        </w:rPr>
        <w:tab/>
      </w:r>
      <w:r w:rsidR="003D53FC" w:rsidRPr="008B66ED">
        <w:rPr>
          <w:rFonts w:eastAsiaTheme="minorHAnsi"/>
        </w:rPr>
        <w:t xml:space="preserve">organizarea, </w:t>
      </w:r>
      <w:r w:rsidR="003D53FC" w:rsidRPr="008B66ED">
        <w:rPr>
          <w:rFonts w:eastAsiaTheme="minorHAnsi"/>
        </w:rPr>
        <w:tab/>
        <w:t>derularea si finalizarea procedurii de atribuire sunt urmatoarele:</w:t>
      </w:r>
      <w:r w:rsidR="003D53FC" w:rsidRPr="008B66ED">
        <w:rPr>
          <w:b/>
        </w:rPr>
        <w:t xml:space="preserve"> </w:t>
      </w:r>
    </w:p>
    <w:p w:rsidR="008B1D72" w:rsidRDefault="003D53FC" w:rsidP="003D53FC">
      <w:pPr>
        <w:adjustRightInd w:val="0"/>
        <w:rPr>
          <w:b/>
        </w:rPr>
      </w:pPr>
      <w:r w:rsidRPr="008B66ED">
        <w:rPr>
          <w:b/>
        </w:rPr>
        <w:tab/>
      </w:r>
    </w:p>
    <w:p w:rsidR="003D53FC" w:rsidRPr="008B66ED" w:rsidRDefault="008B1D72" w:rsidP="003D53FC">
      <w:pPr>
        <w:adjustRightInd w:val="0"/>
        <w:rPr>
          <w:rFonts w:eastAsiaTheme="minorHAnsi"/>
        </w:rPr>
      </w:pPr>
      <w:r>
        <w:rPr>
          <w:b/>
        </w:rPr>
        <w:tab/>
      </w:r>
      <w:r w:rsidR="003D53FC" w:rsidRPr="008B66ED">
        <w:rPr>
          <w:b/>
        </w:rPr>
        <w:t>Conducătorii autorității contractante</w:t>
      </w:r>
    </w:p>
    <w:p w:rsidR="003D53FC" w:rsidRPr="008B66ED" w:rsidRDefault="003D53FC" w:rsidP="003D53FC">
      <w:pPr>
        <w:adjustRightInd w:val="0"/>
      </w:pPr>
      <w:r w:rsidRPr="008B66ED">
        <w:rPr>
          <w:rFonts w:eastAsiaTheme="minorHAnsi"/>
        </w:rPr>
        <w:tab/>
      </w:r>
      <w:r w:rsidRPr="008B66ED">
        <w:t>Crișan Dragoș-Ionuț -primar</w:t>
      </w:r>
    </w:p>
    <w:p w:rsidR="003D53FC" w:rsidRPr="008B66ED" w:rsidRDefault="003D53FC" w:rsidP="003D53FC">
      <w:pPr>
        <w:adjustRightInd w:val="0"/>
      </w:pPr>
      <w:r w:rsidRPr="008B66ED">
        <w:tab/>
        <w:t>Fülöp Szabolcs – Simon -viceprimar consilier local</w:t>
      </w:r>
    </w:p>
    <w:p w:rsidR="003D53FC" w:rsidRPr="008B66ED" w:rsidRDefault="003D53FC" w:rsidP="003D53FC">
      <w:pPr>
        <w:adjustRightInd w:val="0"/>
      </w:pPr>
      <w:r w:rsidRPr="008B66ED">
        <w:tab/>
        <w:t>Manea Elisabeta -Secretar general al Municipiului Aiud</w:t>
      </w:r>
    </w:p>
    <w:p w:rsidR="003D53FC" w:rsidRPr="008B66ED" w:rsidRDefault="003D53FC" w:rsidP="003D53FC">
      <w:pPr>
        <w:adjustRightInd w:val="0"/>
      </w:pPr>
      <w:r w:rsidRPr="008B66ED">
        <w:tab/>
        <w:t>Donca Romana- Arhitect Șef,  Direcția Arhitect Șef</w:t>
      </w:r>
    </w:p>
    <w:p w:rsidR="003D53FC" w:rsidRPr="008B66ED" w:rsidRDefault="003D53FC" w:rsidP="003D53FC">
      <w:pPr>
        <w:adjustRightInd w:val="0"/>
      </w:pPr>
      <w:r w:rsidRPr="008B66ED">
        <w:tab/>
        <w:t>Florea Delia Daniela -Director executiv adj.,  Direcția Arhitect Șef</w:t>
      </w:r>
    </w:p>
    <w:p w:rsidR="00F8456F" w:rsidRDefault="00193457" w:rsidP="00D90ED8">
      <w:pPr>
        <w:pStyle w:val="Antet"/>
        <w:tabs>
          <w:tab w:val="clear" w:pos="4320"/>
          <w:tab w:val="clear" w:pos="8640"/>
        </w:tabs>
        <w:contextualSpacing/>
        <w:jc w:val="both"/>
        <w:rPr>
          <w:rFonts w:eastAsia="Calibri"/>
        </w:rPr>
      </w:pPr>
      <w:r>
        <w:rPr>
          <w:rFonts w:eastAsia="Calibri"/>
        </w:rPr>
        <w:tab/>
      </w:r>
    </w:p>
    <w:p w:rsidR="003D53FC" w:rsidRPr="008B66ED" w:rsidRDefault="00193457" w:rsidP="00193457">
      <w:pPr>
        <w:adjustRightInd w:val="0"/>
        <w:ind w:left="-81"/>
        <w:rPr>
          <w:b/>
        </w:rPr>
      </w:pPr>
      <w:r>
        <w:rPr>
          <w:rFonts w:eastAsia="Calibri"/>
        </w:rPr>
        <w:tab/>
      </w:r>
      <w:r w:rsidR="003D53FC" w:rsidRPr="008B66ED">
        <w:rPr>
          <w:b/>
        </w:rPr>
        <w:tab/>
        <w:t>Membrii organelor decizionale ale autorității contractante</w:t>
      </w:r>
    </w:p>
    <w:p w:rsidR="00335D43" w:rsidRPr="00E876E7" w:rsidRDefault="00335D43" w:rsidP="00120603">
      <w:pPr>
        <w:autoSpaceDE w:val="0"/>
        <w:autoSpaceDN w:val="0"/>
        <w:adjustRightInd w:val="0"/>
        <w:jc w:val="both"/>
        <w:rPr>
          <w:rFonts w:eastAsia="Segoe UI"/>
        </w:rPr>
      </w:pPr>
      <w:r w:rsidRPr="00E876E7">
        <w:rPr>
          <w:rFonts w:eastAsia="Segoe UI"/>
        </w:rPr>
        <w:t>Gheorghiță Delia-Angela Consilier local</w:t>
      </w:r>
    </w:p>
    <w:p w:rsidR="00335D43" w:rsidRPr="00E876E7" w:rsidRDefault="00335D43" w:rsidP="00335D43">
      <w:pPr>
        <w:adjustRightInd w:val="0"/>
        <w:ind w:left="34"/>
        <w:jc w:val="both"/>
        <w:rPr>
          <w:rFonts w:eastAsia="Segoe UI"/>
        </w:rPr>
      </w:pPr>
      <w:r w:rsidRPr="00E876E7">
        <w:rPr>
          <w:rFonts w:eastAsia="Segoe UI"/>
        </w:rPr>
        <w:t>Ursa Ionuț Claudiu- Consilier local</w:t>
      </w:r>
    </w:p>
    <w:p w:rsidR="00335D43" w:rsidRPr="00E876E7" w:rsidRDefault="00335D43" w:rsidP="00335D43">
      <w:pPr>
        <w:adjustRightInd w:val="0"/>
        <w:ind w:left="34"/>
        <w:jc w:val="both"/>
        <w:rPr>
          <w:rFonts w:eastAsia="Segoe UI"/>
        </w:rPr>
      </w:pPr>
      <w:r w:rsidRPr="00E876E7">
        <w:rPr>
          <w:rFonts w:eastAsia="Segoe UI"/>
        </w:rPr>
        <w:t>Dobra Radu – Alin- Consilier local</w:t>
      </w:r>
    </w:p>
    <w:p w:rsidR="00335D43" w:rsidRPr="00E876E7" w:rsidRDefault="00335D43" w:rsidP="00335D43">
      <w:pPr>
        <w:adjustRightInd w:val="0"/>
        <w:ind w:left="34"/>
        <w:jc w:val="both"/>
        <w:rPr>
          <w:rFonts w:eastAsia="Segoe UI"/>
        </w:rPr>
      </w:pPr>
      <w:r w:rsidRPr="00E876E7">
        <w:rPr>
          <w:rFonts w:eastAsia="Segoe UI"/>
        </w:rPr>
        <w:t>Ciorbea Alina – Laura- Consilier local</w:t>
      </w:r>
    </w:p>
    <w:p w:rsidR="00335D43" w:rsidRPr="00E876E7" w:rsidRDefault="00335D43" w:rsidP="00335D43">
      <w:pPr>
        <w:adjustRightInd w:val="0"/>
        <w:ind w:left="34"/>
        <w:jc w:val="both"/>
        <w:rPr>
          <w:rFonts w:eastAsia="Segoe UI"/>
        </w:rPr>
      </w:pPr>
      <w:r w:rsidRPr="00E876E7">
        <w:rPr>
          <w:rFonts w:eastAsia="Segoe UI"/>
        </w:rPr>
        <w:t>Toma Mircea - Dan -Consilier local</w:t>
      </w:r>
      <w:r w:rsidRPr="00E876E7">
        <w:rPr>
          <w:rFonts w:eastAsia="Segoe UI"/>
        </w:rPr>
        <w:tab/>
      </w:r>
    </w:p>
    <w:p w:rsidR="00335D43" w:rsidRPr="00E876E7" w:rsidRDefault="00335D43" w:rsidP="00335D43">
      <w:pPr>
        <w:adjustRightInd w:val="0"/>
        <w:ind w:left="34"/>
        <w:jc w:val="both"/>
        <w:rPr>
          <w:rFonts w:eastAsia="Segoe UI"/>
        </w:rPr>
      </w:pPr>
      <w:r w:rsidRPr="00E876E7">
        <w:rPr>
          <w:rFonts w:eastAsia="Segoe UI"/>
        </w:rPr>
        <w:t>Opricean Gheorghe- Consilier local</w:t>
      </w:r>
    </w:p>
    <w:p w:rsidR="00335D43" w:rsidRPr="00E876E7" w:rsidRDefault="00335D43" w:rsidP="00335D43">
      <w:pPr>
        <w:adjustRightInd w:val="0"/>
        <w:ind w:left="34"/>
        <w:jc w:val="both"/>
        <w:rPr>
          <w:rFonts w:eastAsia="Segoe UI"/>
        </w:rPr>
      </w:pPr>
      <w:r w:rsidRPr="00E876E7">
        <w:rPr>
          <w:rFonts w:eastAsia="Segoe UI"/>
        </w:rPr>
        <w:t>Pop Rareș - Octav -Consilier local</w:t>
      </w:r>
    </w:p>
    <w:p w:rsidR="00335D43" w:rsidRPr="00E876E7" w:rsidRDefault="00335D43" w:rsidP="00335D43">
      <w:pPr>
        <w:adjustRightInd w:val="0"/>
        <w:ind w:left="34"/>
        <w:jc w:val="both"/>
        <w:rPr>
          <w:rFonts w:eastAsia="Segoe UI"/>
        </w:rPr>
      </w:pPr>
      <w:r w:rsidRPr="00E876E7">
        <w:rPr>
          <w:rFonts w:eastAsia="Segoe UI"/>
        </w:rPr>
        <w:t>Nazare Domnica - Ionela -Consilier local</w:t>
      </w:r>
    </w:p>
    <w:p w:rsidR="00335D43" w:rsidRPr="00E876E7" w:rsidRDefault="00335D43" w:rsidP="00335D43">
      <w:pPr>
        <w:adjustRightInd w:val="0"/>
        <w:ind w:left="34"/>
        <w:jc w:val="both"/>
        <w:rPr>
          <w:rFonts w:eastAsia="Segoe UI"/>
        </w:rPr>
      </w:pPr>
      <w:r w:rsidRPr="00E876E7">
        <w:rPr>
          <w:rFonts w:eastAsia="Segoe UI"/>
        </w:rPr>
        <w:t>Badea Iulia Adriana Oana -Consilier local</w:t>
      </w:r>
    </w:p>
    <w:p w:rsidR="00335D43" w:rsidRPr="00E876E7" w:rsidRDefault="00335D43" w:rsidP="00335D43">
      <w:pPr>
        <w:adjustRightInd w:val="0"/>
        <w:ind w:left="34"/>
        <w:jc w:val="both"/>
        <w:rPr>
          <w:rFonts w:eastAsia="Segoe UI"/>
        </w:rPr>
      </w:pPr>
      <w:r w:rsidRPr="00E876E7">
        <w:rPr>
          <w:rFonts w:eastAsia="Segoe UI"/>
        </w:rPr>
        <w:t>Savu Sergiu - Nicolae -Consilier local</w:t>
      </w:r>
    </w:p>
    <w:p w:rsidR="00335D43" w:rsidRPr="00E876E7" w:rsidRDefault="00335D43" w:rsidP="00335D43">
      <w:pPr>
        <w:adjustRightInd w:val="0"/>
        <w:ind w:left="34"/>
        <w:jc w:val="both"/>
        <w:rPr>
          <w:rFonts w:eastAsia="Segoe UI"/>
        </w:rPr>
      </w:pPr>
      <w:r w:rsidRPr="002739F0">
        <w:rPr>
          <w:rFonts w:eastAsia="Segoe UI"/>
        </w:rPr>
        <w:lastRenderedPageBreak/>
        <w:t>Bande Otniel-Lucian</w:t>
      </w:r>
      <w:r w:rsidRPr="00E876E7">
        <w:rPr>
          <w:rFonts w:eastAsia="Segoe UI"/>
        </w:rPr>
        <w:t>-Consilier local</w:t>
      </w:r>
    </w:p>
    <w:p w:rsidR="00335D43" w:rsidRPr="00E876E7" w:rsidRDefault="00335D43" w:rsidP="00335D43">
      <w:pPr>
        <w:adjustRightInd w:val="0"/>
        <w:ind w:left="34"/>
        <w:jc w:val="both"/>
        <w:rPr>
          <w:rFonts w:eastAsia="Segoe UI"/>
        </w:rPr>
      </w:pPr>
      <w:r w:rsidRPr="00E876E7">
        <w:rPr>
          <w:rFonts w:eastAsia="Segoe UI"/>
        </w:rPr>
        <w:t>Gâlea Gabriela-Anamaria - Consilier local</w:t>
      </w:r>
    </w:p>
    <w:p w:rsidR="00335D43" w:rsidRPr="00E876E7" w:rsidRDefault="00335D43" w:rsidP="00335D43">
      <w:pPr>
        <w:adjustRightInd w:val="0"/>
        <w:ind w:left="34"/>
        <w:jc w:val="both"/>
        <w:rPr>
          <w:rFonts w:eastAsia="Segoe UI"/>
        </w:rPr>
      </w:pPr>
      <w:r w:rsidRPr="00E876E7">
        <w:rPr>
          <w:rFonts w:eastAsia="Segoe UI"/>
        </w:rPr>
        <w:t>Alba Lucian – Cornel - Consilier local</w:t>
      </w:r>
    </w:p>
    <w:p w:rsidR="00335D43" w:rsidRPr="00E876E7" w:rsidRDefault="00335D43" w:rsidP="00335D43">
      <w:pPr>
        <w:adjustRightInd w:val="0"/>
        <w:ind w:left="34"/>
        <w:jc w:val="both"/>
        <w:rPr>
          <w:rFonts w:eastAsia="Segoe UI"/>
        </w:rPr>
      </w:pPr>
      <w:r w:rsidRPr="00E876E7">
        <w:rPr>
          <w:rFonts w:eastAsia="Segoe UI"/>
        </w:rPr>
        <w:t>Lőrincz Helga -Consilier local</w:t>
      </w:r>
    </w:p>
    <w:p w:rsidR="00335D43" w:rsidRPr="00E876E7" w:rsidRDefault="00335D43" w:rsidP="00335D43">
      <w:pPr>
        <w:adjustRightInd w:val="0"/>
        <w:ind w:left="34"/>
        <w:jc w:val="both"/>
        <w:rPr>
          <w:rFonts w:eastAsia="Segoe UI"/>
        </w:rPr>
      </w:pPr>
      <w:r w:rsidRPr="00E876E7">
        <w:rPr>
          <w:rFonts w:eastAsia="Segoe UI"/>
        </w:rPr>
        <w:t>Szőcs Ildico -Consilier local</w:t>
      </w:r>
    </w:p>
    <w:p w:rsidR="00335D43" w:rsidRPr="00E876E7" w:rsidRDefault="00335D43" w:rsidP="00335D43">
      <w:pPr>
        <w:adjustRightInd w:val="0"/>
        <w:ind w:left="34"/>
        <w:jc w:val="both"/>
        <w:rPr>
          <w:rFonts w:eastAsia="Segoe UI"/>
        </w:rPr>
      </w:pPr>
      <w:r w:rsidRPr="00E876E7">
        <w:rPr>
          <w:rFonts w:eastAsia="Segoe UI"/>
        </w:rPr>
        <w:t>Plăcintă Cosmin - Consilier local</w:t>
      </w:r>
    </w:p>
    <w:p w:rsidR="00335D43" w:rsidRPr="00E876E7" w:rsidRDefault="00335D43" w:rsidP="00335D43">
      <w:pPr>
        <w:adjustRightInd w:val="0"/>
        <w:ind w:left="34"/>
        <w:jc w:val="both"/>
        <w:rPr>
          <w:rFonts w:eastAsia="Segoe UI"/>
        </w:rPr>
      </w:pPr>
      <w:r w:rsidRPr="001F371C">
        <w:rPr>
          <w:rFonts w:eastAsia="Segoe UI"/>
        </w:rPr>
        <w:t>Savu Mihai – Gabriel</w:t>
      </w:r>
      <w:r>
        <w:rPr>
          <w:rFonts w:eastAsia="Segoe UI"/>
        </w:rPr>
        <w:t>-</w:t>
      </w:r>
      <w:r w:rsidRPr="00E876E7">
        <w:rPr>
          <w:rFonts w:eastAsia="Segoe UI"/>
        </w:rPr>
        <w:t>-Consilier local</w:t>
      </w:r>
    </w:p>
    <w:p w:rsidR="00D90ED8" w:rsidRPr="001F371C" w:rsidRDefault="00335D43" w:rsidP="001F371C">
      <w:pPr>
        <w:adjustRightInd w:val="0"/>
        <w:ind w:left="34"/>
        <w:jc w:val="both"/>
        <w:rPr>
          <w:rFonts w:eastAsia="Segoe UI"/>
        </w:rPr>
      </w:pPr>
      <w:r w:rsidRPr="00E876E7">
        <w:rPr>
          <w:rFonts w:eastAsia="Segoe UI"/>
        </w:rPr>
        <w:t>Danciu Ionela - Mariana -Consilier</w:t>
      </w:r>
      <w:r w:rsidRPr="001F371C">
        <w:rPr>
          <w:rFonts w:eastAsia="Segoe UI"/>
        </w:rPr>
        <w:t xml:space="preserve"> local</w:t>
      </w:r>
    </w:p>
    <w:p w:rsidR="00582DF7" w:rsidRDefault="00582DF7" w:rsidP="00335D43">
      <w:pPr>
        <w:adjustRightInd w:val="0"/>
      </w:pPr>
    </w:p>
    <w:p w:rsidR="00D90ED8" w:rsidRPr="00F2126F" w:rsidRDefault="00D90ED8" w:rsidP="00D90ED8">
      <w:pPr>
        <w:adjustRightInd w:val="0"/>
        <w:ind w:left="34"/>
        <w:jc w:val="both"/>
        <w:rPr>
          <w:rFonts w:eastAsia="Segoe UI"/>
        </w:rPr>
      </w:pPr>
      <w:r w:rsidRPr="00F2126F">
        <w:rPr>
          <w:rFonts w:eastAsia="Segoe UI"/>
        </w:rPr>
        <w:t>Persoane implicate în derularea procedurii de atribuire</w:t>
      </w:r>
      <w:r w:rsidR="00F60EC2">
        <w:rPr>
          <w:rFonts w:eastAsia="Segoe UI"/>
        </w:rPr>
        <w:t>-Juriul concursului</w:t>
      </w:r>
      <w:r w:rsidRPr="00F2126F">
        <w:rPr>
          <w:rFonts w:eastAsia="Segoe UI"/>
        </w:rPr>
        <w:t xml:space="preserve"> :</w:t>
      </w:r>
    </w:p>
    <w:p w:rsidR="00F60EC2" w:rsidRPr="00F60EC2" w:rsidRDefault="00215766" w:rsidP="00F60EC2">
      <w:pPr>
        <w:adjustRightInd w:val="0"/>
        <w:ind w:left="34"/>
        <w:jc w:val="both"/>
        <w:rPr>
          <w:rFonts w:eastAsia="Segoe UI"/>
        </w:rPr>
      </w:pPr>
      <w:r w:rsidRPr="0009106C">
        <w:rPr>
          <w:color w:val="000000"/>
          <w:sz w:val="22"/>
          <w:szCs w:val="22"/>
        </w:rPr>
        <w:t>Barbieri</w:t>
      </w:r>
      <w:r>
        <w:rPr>
          <w:color w:val="000000"/>
          <w:sz w:val="22"/>
          <w:szCs w:val="22"/>
        </w:rPr>
        <w:t xml:space="preserve"> </w:t>
      </w:r>
      <w:r w:rsidRPr="0009106C">
        <w:rPr>
          <w:color w:val="000000"/>
          <w:sz w:val="22"/>
          <w:szCs w:val="22"/>
        </w:rPr>
        <w:t>Marius</w:t>
      </w:r>
      <w:r>
        <w:rPr>
          <w:color w:val="000000"/>
          <w:sz w:val="22"/>
          <w:szCs w:val="22"/>
        </w:rPr>
        <w:t>-Radu-Dorel</w:t>
      </w:r>
      <w:r w:rsidRPr="00F60EC2">
        <w:rPr>
          <w:rFonts w:eastAsia="Segoe UI"/>
        </w:rPr>
        <w:t xml:space="preserve"> </w:t>
      </w:r>
      <w:r w:rsidR="00F60EC2" w:rsidRPr="00F60EC2">
        <w:rPr>
          <w:rFonts w:eastAsia="Segoe UI"/>
        </w:rPr>
        <w:t xml:space="preserve">– Arhitect </w:t>
      </w:r>
    </w:p>
    <w:p w:rsidR="00F60EC2" w:rsidRPr="00F60EC2" w:rsidRDefault="00215766" w:rsidP="00F60EC2">
      <w:pPr>
        <w:adjustRightInd w:val="0"/>
        <w:ind w:left="34"/>
        <w:jc w:val="both"/>
        <w:rPr>
          <w:rFonts w:eastAsia="Segoe UI"/>
        </w:rPr>
      </w:pPr>
      <w:r w:rsidRPr="0009106C">
        <w:rPr>
          <w:color w:val="000000"/>
          <w:sz w:val="22"/>
          <w:szCs w:val="22"/>
        </w:rPr>
        <w:t>Mărginean  Amalia</w:t>
      </w:r>
      <w:r>
        <w:rPr>
          <w:color w:val="000000"/>
          <w:sz w:val="22"/>
          <w:szCs w:val="22"/>
        </w:rPr>
        <w:t xml:space="preserve"> Mihaela</w:t>
      </w:r>
      <w:r w:rsidRPr="00F60EC2">
        <w:rPr>
          <w:rFonts w:eastAsia="Segoe UI"/>
        </w:rPr>
        <w:t xml:space="preserve"> </w:t>
      </w:r>
      <w:r w:rsidR="00F60EC2" w:rsidRPr="00F60EC2">
        <w:rPr>
          <w:rFonts w:eastAsia="Segoe UI"/>
        </w:rPr>
        <w:t>- Arhitect Șef – Județul Alba</w:t>
      </w:r>
    </w:p>
    <w:p w:rsidR="00F60EC2" w:rsidRDefault="00F60EC2" w:rsidP="00F60EC2">
      <w:pPr>
        <w:adjustRightInd w:val="0"/>
        <w:ind w:left="34"/>
        <w:jc w:val="both"/>
        <w:rPr>
          <w:rFonts w:eastAsia="Segoe UI"/>
        </w:rPr>
      </w:pPr>
      <w:r w:rsidRPr="00F60EC2">
        <w:rPr>
          <w:rFonts w:eastAsia="Segoe UI"/>
        </w:rPr>
        <w:t xml:space="preserve">Moldan </w:t>
      </w:r>
      <w:r w:rsidR="00215766" w:rsidRPr="00F60EC2">
        <w:rPr>
          <w:rFonts w:eastAsia="Segoe UI"/>
        </w:rPr>
        <w:t xml:space="preserve">Adina </w:t>
      </w:r>
      <w:r w:rsidRPr="00F60EC2">
        <w:rPr>
          <w:rFonts w:eastAsia="Segoe UI"/>
        </w:rPr>
        <w:t>– Arhitect - membru CTATU Municipiul Aiud</w:t>
      </w:r>
    </w:p>
    <w:p w:rsidR="00F60EC2" w:rsidRDefault="00215766" w:rsidP="00F60EC2">
      <w:pPr>
        <w:adjustRightInd w:val="0"/>
        <w:ind w:left="34"/>
        <w:jc w:val="both"/>
        <w:rPr>
          <w:rFonts w:eastAsia="Segoe UI"/>
        </w:rPr>
      </w:pPr>
      <w:r w:rsidRPr="001C5E22">
        <w:rPr>
          <w:color w:val="000000"/>
          <w:sz w:val="22"/>
          <w:szCs w:val="22"/>
        </w:rPr>
        <w:t>Salanță</w:t>
      </w:r>
      <w:r w:rsidRPr="0009106C">
        <w:rPr>
          <w:color w:val="000000"/>
          <w:sz w:val="22"/>
          <w:szCs w:val="22"/>
        </w:rPr>
        <w:t xml:space="preserve"> Claudiu</w:t>
      </w:r>
      <w:r>
        <w:rPr>
          <w:color w:val="000000"/>
          <w:sz w:val="22"/>
          <w:szCs w:val="22"/>
        </w:rPr>
        <w:t>-Daniel</w:t>
      </w:r>
      <w:r w:rsidRPr="0009106C">
        <w:rPr>
          <w:color w:val="000000"/>
          <w:sz w:val="22"/>
          <w:szCs w:val="22"/>
        </w:rPr>
        <w:t xml:space="preserve"> </w:t>
      </w:r>
      <w:r w:rsidR="00F60EC2" w:rsidRPr="00F60EC2">
        <w:rPr>
          <w:rFonts w:eastAsia="Segoe UI"/>
        </w:rPr>
        <w:t>- Arhitect Șef – Județul Cluj</w:t>
      </w:r>
    </w:p>
    <w:p w:rsidR="004D70B9" w:rsidRDefault="00F60EC2" w:rsidP="00F60EC2">
      <w:pPr>
        <w:adjustRightInd w:val="0"/>
        <w:ind w:left="34"/>
        <w:jc w:val="both"/>
        <w:rPr>
          <w:rFonts w:eastAsia="Segoe UI"/>
        </w:rPr>
      </w:pPr>
      <w:r w:rsidRPr="00F60EC2">
        <w:rPr>
          <w:rFonts w:eastAsia="Segoe UI"/>
        </w:rPr>
        <w:t xml:space="preserve">Străjan </w:t>
      </w:r>
      <w:r w:rsidR="00215766" w:rsidRPr="00F60EC2">
        <w:rPr>
          <w:rFonts w:eastAsia="Segoe UI"/>
        </w:rPr>
        <w:t xml:space="preserve">Vlad </w:t>
      </w:r>
      <w:r w:rsidRPr="00F60EC2">
        <w:rPr>
          <w:rFonts w:eastAsia="Segoe UI"/>
        </w:rPr>
        <w:t>–Arhitect urbanist</w:t>
      </w:r>
    </w:p>
    <w:p w:rsidR="0018734E" w:rsidRPr="00644644" w:rsidRDefault="0018734E" w:rsidP="0018734E">
      <w:pPr>
        <w:adjustRightInd w:val="0"/>
        <w:ind w:left="34"/>
        <w:contextualSpacing/>
        <w:jc w:val="both"/>
      </w:pPr>
      <w:r w:rsidRPr="00644644">
        <w:t>Membru supleant: Romana Donca – Arhitect Șef Municipiul Aiud</w:t>
      </w:r>
    </w:p>
    <w:p w:rsidR="005631E9" w:rsidRPr="008B66ED" w:rsidRDefault="005631E9" w:rsidP="00307378">
      <w:pPr>
        <w:pStyle w:val="DefaultText"/>
        <w:spacing w:line="276" w:lineRule="auto"/>
        <w:rPr>
          <w:szCs w:val="24"/>
        </w:rPr>
      </w:pPr>
    </w:p>
    <w:p w:rsidR="004C014C" w:rsidRPr="008B66ED" w:rsidRDefault="004C014C" w:rsidP="00442940">
      <w:pPr>
        <w:spacing w:line="276" w:lineRule="auto"/>
        <w:rPr>
          <w:lang w:val="ro-RO"/>
        </w:rPr>
      </w:pPr>
      <w:r w:rsidRPr="008B66ED">
        <w:rPr>
          <w:lang w:val="ro-RO"/>
        </w:rPr>
        <w:t xml:space="preserve">Persoane cu functii de decizie din cadrul furnizorului de servicii auxiliare de achizitii: </w:t>
      </w:r>
      <w:r w:rsidRPr="008B66ED">
        <w:t>(</w:t>
      </w:r>
      <w:r w:rsidRPr="008B66ED">
        <w:rPr>
          <w:i/>
        </w:rPr>
        <w:t>se va complete din Fisa de date)</w:t>
      </w:r>
    </w:p>
    <w:p w:rsidR="004C014C" w:rsidRPr="008B66ED" w:rsidRDefault="004C014C" w:rsidP="00442940">
      <w:pPr>
        <w:autoSpaceDE w:val="0"/>
        <w:autoSpaceDN w:val="0"/>
        <w:adjustRightInd w:val="0"/>
        <w:spacing w:line="276" w:lineRule="auto"/>
        <w:jc w:val="both"/>
      </w:pPr>
      <w:r w:rsidRPr="008B66ED">
        <w:t xml:space="preserve">Subsemnatul(a) ................................... declar că voi informa imediat autoritatea contractantă dacă vor interveni modificări în prezenta declarație la orice punct pe parcursul derulării procedurii de atribuire a acordului-cadru sau, în cazul în care vom fi desemnați câştigători, pe parcursul derulării acordului-cadru. </w:t>
      </w:r>
    </w:p>
    <w:p w:rsidR="004C014C" w:rsidRPr="008B66ED" w:rsidRDefault="004C014C" w:rsidP="00442940">
      <w:pPr>
        <w:spacing w:line="276" w:lineRule="auto"/>
        <w:jc w:val="both"/>
      </w:pPr>
      <w:r w:rsidRPr="008B66ED">
        <w:t xml:space="preserve">    </w:t>
      </w:r>
    </w:p>
    <w:p w:rsidR="004C014C" w:rsidRPr="008B66ED" w:rsidRDefault="004C014C" w:rsidP="00442940">
      <w:pPr>
        <w:spacing w:line="276" w:lineRule="auto"/>
        <w:jc w:val="both"/>
      </w:pPr>
      <w:r w:rsidRPr="008B66ED">
        <w:t>De asemenea, declar ca informaţiile furnizate sunt complete şi corecte în fiecare detaliu şi înţeleg ca autoritatea contractantă are dreptul de a solicita, în scopul verificării şi confirmării declaraţiilor, orice documente doveditoare de care dispun.</w:t>
      </w:r>
    </w:p>
    <w:p w:rsidR="004C014C" w:rsidRPr="008B66ED" w:rsidRDefault="004C014C" w:rsidP="00442940">
      <w:pPr>
        <w:spacing w:line="276" w:lineRule="auto"/>
        <w:jc w:val="both"/>
      </w:pPr>
      <w:r w:rsidRPr="008B66ED">
        <w:t xml:space="preserve"> </w:t>
      </w:r>
    </w:p>
    <w:p w:rsidR="004C014C" w:rsidRPr="008B66ED" w:rsidRDefault="004C014C" w:rsidP="00442940">
      <w:pPr>
        <w:spacing w:line="276" w:lineRule="auto"/>
        <w:jc w:val="both"/>
      </w:pPr>
      <w:r w:rsidRPr="008B66ED">
        <w:t>Înţeleg că, în cazul în care această declaraţie nu este conformă cu realitatea sunt pasibil de încălcarea prevederilor legislaţiei penale privind falsul în declaraţii.</w:t>
      </w:r>
    </w:p>
    <w:p w:rsidR="004C014C" w:rsidRPr="008B66ED" w:rsidRDefault="004C014C" w:rsidP="00442940">
      <w:pPr>
        <w:spacing w:line="276" w:lineRule="auto"/>
        <w:jc w:val="both"/>
      </w:pPr>
    </w:p>
    <w:p w:rsidR="004C014C" w:rsidRPr="008B66ED" w:rsidRDefault="004C014C" w:rsidP="00442940">
      <w:pPr>
        <w:spacing w:line="276" w:lineRule="auto"/>
        <w:jc w:val="both"/>
      </w:pPr>
      <w:r w:rsidRPr="008B66ED">
        <w:t>Pentru orice abatere de la prevederile legislative prezentate mai sus, îmi asum răspunderea exclusivă.</w:t>
      </w:r>
    </w:p>
    <w:p w:rsidR="004C014C" w:rsidRPr="008B66ED" w:rsidRDefault="004C014C" w:rsidP="00442940">
      <w:pPr>
        <w:spacing w:line="276" w:lineRule="auto"/>
      </w:pPr>
      <w:r w:rsidRPr="008B66ED">
        <w:t>Data completării ___________________</w:t>
      </w:r>
    </w:p>
    <w:p w:rsidR="004C014C" w:rsidRPr="008B66ED" w:rsidRDefault="004C014C" w:rsidP="00442940">
      <w:pPr>
        <w:spacing w:line="276" w:lineRule="auto"/>
      </w:pPr>
      <w:r w:rsidRPr="008B66ED">
        <w:t>Ofertantul/Ofertantul asociat/Subcontractant/Terţul susţinător, _________________</w:t>
      </w:r>
    </w:p>
    <w:p w:rsidR="004C014C" w:rsidRPr="008B66ED" w:rsidRDefault="004C014C" w:rsidP="00442940">
      <w:pPr>
        <w:keepNext/>
        <w:spacing w:before="120" w:after="120" w:line="276" w:lineRule="auto"/>
        <w:jc w:val="both"/>
        <w:outlineLvl w:val="0"/>
      </w:pPr>
      <w:r w:rsidRPr="008B66ED">
        <w:rPr>
          <w:i/>
        </w:rPr>
        <w:t>(Numele si prenumele in clar ale persoanei care semnează/Reprezentanţi legali/Functie/s</w:t>
      </w:r>
      <w:r w:rsidRPr="008B66ED">
        <w:rPr>
          <w:i/>
          <w:iCs/>
        </w:rPr>
        <w:t>emnătura autorizată şi ştampila</w:t>
      </w:r>
      <w:r w:rsidRPr="008B66ED">
        <w:rPr>
          <w:i/>
        </w:rPr>
        <w:t>)</w:t>
      </w:r>
    </w:p>
    <w:p w:rsidR="0014741E" w:rsidRPr="008B66ED" w:rsidRDefault="0014741E" w:rsidP="0014741E">
      <w:pPr>
        <w:spacing w:line="276" w:lineRule="auto"/>
        <w:jc w:val="right"/>
        <w:rPr>
          <w:b/>
          <w:i/>
          <w:lang w:val="ro-RO"/>
        </w:rPr>
      </w:pPr>
    </w:p>
    <w:p w:rsidR="0014741E" w:rsidRPr="008B66ED" w:rsidRDefault="0014741E" w:rsidP="0014741E">
      <w:pPr>
        <w:spacing w:line="276" w:lineRule="auto"/>
      </w:pPr>
    </w:p>
    <w:p w:rsidR="0014741E" w:rsidRPr="008B66ED" w:rsidRDefault="0014741E" w:rsidP="0014741E">
      <w:pPr>
        <w:spacing w:line="276" w:lineRule="auto"/>
      </w:pPr>
      <w:r w:rsidRPr="008B66ED">
        <w:t>Data completarii .......................</w:t>
      </w:r>
    </w:p>
    <w:p w:rsidR="0014741E" w:rsidRPr="008B66ED" w:rsidRDefault="0014741E" w:rsidP="0014741E">
      <w:pPr>
        <w:spacing w:line="276" w:lineRule="auto"/>
      </w:pPr>
      <w:r w:rsidRPr="008B66ED">
        <w:t xml:space="preserve">              </w:t>
      </w:r>
    </w:p>
    <w:p w:rsidR="0014741E" w:rsidRPr="008B66ED" w:rsidRDefault="0014741E" w:rsidP="0014741E">
      <w:pPr>
        <w:spacing w:line="276" w:lineRule="auto"/>
      </w:pPr>
      <w:r w:rsidRPr="008B66ED">
        <w:t xml:space="preserve">           </w:t>
      </w:r>
    </w:p>
    <w:p w:rsidR="0014741E" w:rsidRPr="008B66ED" w:rsidRDefault="0014741E" w:rsidP="0014741E">
      <w:pPr>
        <w:spacing w:line="276" w:lineRule="auto"/>
      </w:pPr>
    </w:p>
    <w:p w:rsidR="0014741E" w:rsidRPr="008B66ED" w:rsidRDefault="0014741E" w:rsidP="0014741E">
      <w:pPr>
        <w:spacing w:line="276" w:lineRule="auto"/>
        <w:jc w:val="center"/>
      </w:pPr>
      <w:r w:rsidRPr="008B66ED">
        <w:t>Ofertant,</w:t>
      </w:r>
    </w:p>
    <w:p w:rsidR="0014741E" w:rsidRPr="008B66ED" w:rsidRDefault="0014741E" w:rsidP="0014741E">
      <w:pPr>
        <w:spacing w:line="276" w:lineRule="auto"/>
        <w:jc w:val="center"/>
      </w:pPr>
      <w:r w:rsidRPr="008B66ED">
        <w:t>……..................................</w:t>
      </w:r>
    </w:p>
    <w:p w:rsidR="0014741E" w:rsidRPr="008B66ED" w:rsidRDefault="0014741E" w:rsidP="0014741E">
      <w:pPr>
        <w:spacing w:line="276" w:lineRule="auto"/>
        <w:jc w:val="center"/>
      </w:pPr>
      <w:r w:rsidRPr="008B66ED">
        <w:t>(nume, semnatura autorizata si stampila)</w:t>
      </w:r>
    </w:p>
    <w:p w:rsidR="00F60A14" w:rsidRPr="008B66ED" w:rsidRDefault="00F60A14" w:rsidP="00442940">
      <w:pPr>
        <w:pStyle w:val="Frspaiere"/>
        <w:tabs>
          <w:tab w:val="left" w:pos="567"/>
        </w:tabs>
        <w:spacing w:line="276" w:lineRule="auto"/>
        <w:jc w:val="both"/>
        <w:rPr>
          <w:rFonts w:ascii="Times New Roman" w:hAnsi="Times New Roman"/>
          <w:i/>
        </w:rPr>
      </w:pPr>
    </w:p>
    <w:p w:rsidR="00CB53D1" w:rsidRDefault="00CB53D1" w:rsidP="00442940">
      <w:pPr>
        <w:spacing w:line="276" w:lineRule="auto"/>
      </w:pPr>
    </w:p>
    <w:p w:rsidR="0093259B" w:rsidRPr="008B66ED" w:rsidRDefault="0093259B" w:rsidP="0093259B">
      <w:pPr>
        <w:jc w:val="both"/>
      </w:pPr>
      <w:r w:rsidRPr="008B66ED">
        <w:t xml:space="preserve">OPERATOR ECONOMIC </w:t>
      </w:r>
      <w:r w:rsidRPr="008B66ED">
        <w:tab/>
      </w:r>
      <w:r w:rsidRPr="008B66ED">
        <w:tab/>
      </w:r>
      <w:r w:rsidRPr="008B66ED">
        <w:tab/>
      </w:r>
      <w:r w:rsidRPr="008B66ED">
        <w:tab/>
      </w:r>
      <w:r w:rsidRPr="008B66ED">
        <w:tab/>
      </w:r>
      <w:r w:rsidR="003B325E" w:rsidRPr="008B66ED">
        <w:t xml:space="preserve">                </w:t>
      </w:r>
      <w:r w:rsidRPr="008B66ED">
        <w:tab/>
      </w:r>
      <w:r w:rsidRPr="008B66ED">
        <w:rPr>
          <w:b/>
          <w:bCs/>
          <w:i/>
        </w:rPr>
        <w:t xml:space="preserve"> </w:t>
      </w:r>
      <w:r w:rsidR="00572DD0" w:rsidRPr="008B66ED">
        <w:rPr>
          <w:bCs/>
        </w:rPr>
        <w:t>Formular nr.</w:t>
      </w:r>
      <w:r w:rsidR="00323C15">
        <w:rPr>
          <w:bCs/>
        </w:rPr>
        <w:t>5</w:t>
      </w:r>
    </w:p>
    <w:p w:rsidR="0093259B" w:rsidRPr="008B66ED" w:rsidRDefault="0093259B" w:rsidP="0093259B">
      <w:r w:rsidRPr="008B66ED">
        <w:t xml:space="preserve">  ____________________</w:t>
      </w:r>
    </w:p>
    <w:p w:rsidR="0093259B" w:rsidRPr="008B66ED" w:rsidRDefault="0093259B" w:rsidP="0093259B">
      <w:pPr>
        <w:rPr>
          <w:b/>
          <w:bCs/>
          <w:i/>
          <w:iCs/>
          <w:lang w:val="ro-RO"/>
        </w:rPr>
      </w:pPr>
      <w:r w:rsidRPr="008B66ED">
        <w:rPr>
          <w:i/>
        </w:rPr>
        <w:t xml:space="preserve">   (denumirea/numele</w:t>
      </w:r>
      <w:r w:rsidRPr="008B66ED">
        <w:rPr>
          <w:bCs/>
          <w:i/>
          <w:iCs/>
          <w:lang w:val="ro-RO"/>
        </w:rPr>
        <w:t>)</w:t>
      </w:r>
    </w:p>
    <w:p w:rsidR="0093259B" w:rsidRPr="008B66ED" w:rsidRDefault="0093259B" w:rsidP="0093259B">
      <w:pPr>
        <w:ind w:left="284" w:firstLine="539"/>
        <w:jc w:val="both"/>
        <w:rPr>
          <w:b/>
          <w:bCs/>
          <w:lang w:val="pl-PL" w:eastAsia="pl-PL"/>
        </w:rPr>
      </w:pPr>
    </w:p>
    <w:p w:rsidR="0093259B" w:rsidRPr="008B66ED" w:rsidRDefault="0093259B" w:rsidP="0093259B">
      <w:pPr>
        <w:pStyle w:val="CaracterCaracter2CharCharCaracterCaracterCharCharCaracterCaracterCharCharCaracterCaracterCharCharCaracterCaracter"/>
        <w:rPr>
          <w:rFonts w:ascii="Times New Roman" w:hAnsi="Times New Roman"/>
          <w:b/>
          <w:bCs/>
        </w:rPr>
      </w:pPr>
      <w:r w:rsidRPr="008B66ED">
        <w:rPr>
          <w:rFonts w:ascii="Times New Roman" w:hAnsi="Times New Roman"/>
          <w:b/>
          <w:bCs/>
        </w:rPr>
        <w:t xml:space="preserve">                      Declaratie cuprinzand – informatiile considerate confidentiale</w:t>
      </w:r>
    </w:p>
    <w:p w:rsidR="0093259B" w:rsidRPr="008B66ED" w:rsidRDefault="0093259B" w:rsidP="0093259B">
      <w:pPr>
        <w:contextualSpacing/>
        <w:jc w:val="both"/>
        <w:rPr>
          <w:lang w:val="ro-RO"/>
        </w:rPr>
      </w:pPr>
    </w:p>
    <w:p w:rsidR="0093259B" w:rsidRPr="008B66ED" w:rsidRDefault="0093259B" w:rsidP="0093259B">
      <w:pPr>
        <w:contextualSpacing/>
        <w:jc w:val="both"/>
        <w:rPr>
          <w:lang w:val="ro-RO"/>
        </w:rPr>
      </w:pPr>
    </w:p>
    <w:p w:rsidR="0093259B" w:rsidRPr="008B66ED" w:rsidRDefault="0093259B" w:rsidP="0093259B">
      <w:pPr>
        <w:contextualSpacing/>
        <w:jc w:val="both"/>
        <w:rPr>
          <w:lang w:val="ro-RO"/>
        </w:rPr>
      </w:pPr>
      <w:r w:rsidRPr="008B66ED">
        <w:rPr>
          <w:lang w:val="ro-RO"/>
        </w:rPr>
        <w:tab/>
        <w:t xml:space="preserve">Subsemnatul ……………………………………………………………, reprezentant legal al ________________________________                                                                   </w:t>
      </w:r>
    </w:p>
    <w:p w:rsidR="0093259B" w:rsidRPr="008B66ED" w:rsidRDefault="0093259B" w:rsidP="0093259B">
      <w:pPr>
        <w:contextualSpacing/>
        <w:jc w:val="both"/>
        <w:rPr>
          <w:lang w:val="ro-RO"/>
        </w:rPr>
      </w:pPr>
      <w:r w:rsidRPr="008B66ED">
        <w:rPr>
          <w:lang w:val="ro-RO"/>
        </w:rPr>
        <w:t xml:space="preserve">                                                            </w:t>
      </w:r>
      <w:r w:rsidRPr="008B66ED">
        <w:rPr>
          <w:i/>
          <w:lang w:val="ro-RO"/>
        </w:rPr>
        <w:t>(</w:t>
      </w:r>
      <w:r w:rsidRPr="008B66ED">
        <w:rPr>
          <w:lang w:val="ro-RO"/>
        </w:rPr>
        <w:t xml:space="preserve">denumire  si date de identificare operator economic)  </w:t>
      </w:r>
    </w:p>
    <w:p w:rsidR="0093259B" w:rsidRPr="008B66ED" w:rsidRDefault="0093259B" w:rsidP="0093259B">
      <w:pPr>
        <w:contextualSpacing/>
        <w:jc w:val="both"/>
        <w:rPr>
          <w:lang w:val="ro-RO"/>
        </w:rPr>
      </w:pPr>
      <w:r w:rsidRPr="008B66ED">
        <w:rPr>
          <w:lang w:val="ro-RO"/>
        </w:rPr>
        <w:t>declar pe propria răspundere că pentru lucrarea „...........................................................................”, urmatoarele informatii cuprinse in propunerea tehnica/propunerea financiara sunt confidentiale:</w:t>
      </w:r>
    </w:p>
    <w:p w:rsidR="0093259B" w:rsidRPr="008B66ED" w:rsidRDefault="0093259B" w:rsidP="0093259B">
      <w:pPr>
        <w:contextualSpacing/>
        <w:jc w:val="both"/>
        <w:rPr>
          <w:lang w:val="it-IT"/>
        </w:rPr>
      </w:pPr>
      <w:r w:rsidRPr="008B66ED">
        <w:rPr>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3259B" w:rsidRPr="008B66ED" w:rsidRDefault="0093259B" w:rsidP="0093259B">
      <w:pPr>
        <w:autoSpaceDE w:val="0"/>
        <w:contextualSpacing/>
        <w:jc w:val="both"/>
        <w:rPr>
          <w:i/>
          <w:iCs/>
          <w:lang w:val="ro-RO"/>
        </w:rPr>
      </w:pPr>
    </w:p>
    <w:p w:rsidR="0093259B" w:rsidRPr="008B66ED" w:rsidRDefault="0093259B" w:rsidP="0093259B">
      <w:pPr>
        <w:autoSpaceDE w:val="0"/>
        <w:contextualSpacing/>
        <w:jc w:val="both"/>
        <w:rPr>
          <w:lang w:val="ro-RO"/>
        </w:rPr>
      </w:pPr>
      <w:r w:rsidRPr="008B66ED">
        <w:rPr>
          <w:b/>
          <w:iCs/>
          <w:lang w:val="ro-RO"/>
        </w:rPr>
        <w:t>MOTIVELE</w:t>
      </w:r>
      <w:r w:rsidRPr="008B66ED">
        <w:rPr>
          <w:b/>
          <w:i/>
          <w:iCs/>
          <w:lang w:val="ro-RO"/>
        </w:rPr>
        <w:t xml:space="preserve"> </w:t>
      </w:r>
      <w:r w:rsidRPr="008B66ED">
        <w:rPr>
          <w:b/>
          <w:iCs/>
          <w:lang w:val="ro-RO"/>
        </w:rPr>
        <w:t>pentru care</w:t>
      </w:r>
      <w:r w:rsidRPr="008B66ED">
        <w:rPr>
          <w:iCs/>
          <w:lang w:val="ro-RO"/>
        </w:rPr>
        <w:t xml:space="preserve"> </w:t>
      </w:r>
      <w:r w:rsidRPr="008B66ED">
        <w:rPr>
          <w:lang w:val="ro-RO"/>
        </w:rPr>
        <w:t xml:space="preserve">informatiile cuprinse in propunerea tehnica/propunerea financiara sunt confidentiale </w:t>
      </w:r>
      <w:r w:rsidRPr="008B66ED">
        <w:rPr>
          <w:b/>
          <w:lang w:val="ro-RO"/>
        </w:rPr>
        <w:t>sunt:</w:t>
      </w:r>
    </w:p>
    <w:p w:rsidR="0093259B" w:rsidRPr="008B66ED" w:rsidRDefault="0093259B" w:rsidP="0093259B">
      <w:pPr>
        <w:contextualSpacing/>
        <w:jc w:val="both"/>
        <w:rPr>
          <w:lang w:val="it-IT"/>
        </w:rPr>
      </w:pPr>
      <w:r w:rsidRPr="008B66ED">
        <w:rPr>
          <w:lang w:val="it-IT"/>
        </w:rPr>
        <w:t>______________________________________________________________________________________________________________________________________</w:t>
      </w:r>
    </w:p>
    <w:p w:rsidR="0093259B" w:rsidRPr="008B66ED" w:rsidRDefault="0093259B" w:rsidP="0093259B">
      <w:pPr>
        <w:contextualSpacing/>
        <w:jc w:val="both"/>
        <w:rPr>
          <w:lang w:val="it-IT"/>
        </w:rPr>
      </w:pPr>
      <w:r w:rsidRPr="008B66ED">
        <w:rPr>
          <w:lang w:val="it-IT"/>
        </w:rPr>
        <w:t>______________________________________________________________________________________________________________________________________</w:t>
      </w:r>
    </w:p>
    <w:p w:rsidR="0093259B" w:rsidRPr="008B66ED" w:rsidRDefault="0093259B" w:rsidP="0093259B">
      <w:pPr>
        <w:contextualSpacing/>
        <w:jc w:val="both"/>
        <w:rPr>
          <w:lang w:val="it-IT"/>
        </w:rPr>
      </w:pPr>
      <w:r w:rsidRPr="008B66ED">
        <w:rPr>
          <w:lang w:val="it-IT"/>
        </w:rPr>
        <w:t>______________________________________________________________________________________________________________________________________</w:t>
      </w:r>
    </w:p>
    <w:p w:rsidR="0093259B" w:rsidRPr="008B66ED" w:rsidRDefault="00D535BC" w:rsidP="0093259B">
      <w:pPr>
        <w:autoSpaceDE w:val="0"/>
        <w:contextualSpacing/>
        <w:jc w:val="both"/>
        <w:rPr>
          <w:i/>
          <w:iCs/>
          <w:lang w:val="ro-RO"/>
        </w:rPr>
      </w:pPr>
      <w:r w:rsidRPr="008B66ED">
        <w:rPr>
          <w:i/>
          <w:iCs/>
          <w:lang w:val="ro-RO"/>
        </w:rPr>
        <w:t>NOTĂ PT OPERATORII ECONOMICI:</w:t>
      </w:r>
    </w:p>
    <w:p w:rsidR="00D535BC" w:rsidRPr="008B66ED" w:rsidRDefault="00D535BC" w:rsidP="006C2BC6">
      <w:pPr>
        <w:jc w:val="both"/>
        <w:rPr>
          <w:sz w:val="22"/>
          <w:szCs w:val="22"/>
        </w:rPr>
      </w:pPr>
      <w:r w:rsidRPr="008B66ED">
        <w:rPr>
          <w:i/>
        </w:rPr>
        <w:t xml:space="preserve">Operatorii economici </w:t>
      </w:r>
      <w:r w:rsidRPr="008B66ED">
        <w:rPr>
          <w:b/>
          <w:i/>
        </w:rPr>
        <w:t xml:space="preserve">indică şi dovedesc în cuprinsul ofertei </w:t>
      </w:r>
      <w:r w:rsidRPr="008B66ED">
        <w:rPr>
          <w:i/>
        </w:rPr>
        <w:t xml:space="preserve">care informaţii din </w:t>
      </w:r>
      <w:r w:rsidRPr="008B66ED">
        <w:rPr>
          <w:b/>
          <w:i/>
        </w:rPr>
        <w:t>propunerea financiară, elemente din propunerea financiară şi/sau fundamentări/justificări de preţ/cost sunt confidenţiale</w:t>
      </w:r>
      <w:r w:rsidRPr="008B66ED">
        <w:rPr>
          <w:i/>
        </w:rPr>
        <w:t xml:space="preserve"> întrucât sunt: date cu caracter personal, secrete tehnice sau comerciale sau sunt protejate de un drept de proprietate intelectuală. Informaţiile indicate de operatorii economici din propunerea ofertă, elemente din propunerea financiară şi/sau fundamentări/justificări de preţ/cost ca fiind confidenţiale t</w:t>
      </w:r>
      <w:r w:rsidRPr="008B66ED">
        <w:rPr>
          <w:b/>
          <w:i/>
        </w:rPr>
        <w:t xml:space="preserve">rebuie să fie însoţite de dovada care le conferă caracterul de confidenţialitate, dovadă ce devine anexă la ofertă, </w:t>
      </w:r>
      <w:r w:rsidRPr="008B66ED">
        <w:rPr>
          <w:i/>
        </w:rPr>
        <w:t xml:space="preserve">în caz contrar nefiind aplicabile prevederile privind  caracterul confidențial al acestor informații. Caracterul confidenţial se aplică doar asupra datelor /informaţiilor indicate şi dovedite ca fiind date cu caracter personal, secrete tehnice sau comerciale sau sunt protejate de un drept de proprietate intelectuală . </w:t>
      </w:r>
    </w:p>
    <w:p w:rsidR="00D535BC" w:rsidRPr="008B66ED" w:rsidRDefault="00D535BC" w:rsidP="0093259B">
      <w:pPr>
        <w:autoSpaceDE w:val="0"/>
        <w:contextualSpacing/>
        <w:jc w:val="both"/>
        <w:rPr>
          <w:i/>
          <w:iCs/>
          <w:lang w:val="ro-RO"/>
        </w:rPr>
      </w:pPr>
    </w:p>
    <w:p w:rsidR="0093259B" w:rsidRPr="008B66ED" w:rsidRDefault="0093259B" w:rsidP="0093259B">
      <w:pPr>
        <w:autoSpaceDE w:val="0"/>
        <w:contextualSpacing/>
        <w:jc w:val="both"/>
        <w:rPr>
          <w:i/>
          <w:iCs/>
          <w:lang w:val="ro-RO"/>
        </w:rPr>
      </w:pPr>
    </w:p>
    <w:p w:rsidR="0093259B" w:rsidRPr="008B66ED" w:rsidRDefault="0093259B" w:rsidP="0093259B">
      <w:pPr>
        <w:autoSpaceDE w:val="0"/>
        <w:contextualSpacing/>
        <w:jc w:val="both"/>
        <w:rPr>
          <w:iCs/>
          <w:lang w:val="ro-RO"/>
        </w:rPr>
      </w:pPr>
      <w:r w:rsidRPr="008B66ED">
        <w:rPr>
          <w:iCs/>
          <w:lang w:val="ro-RO"/>
        </w:rPr>
        <w:t>Numarul imputernicirii reprezentantului pt semnrea ofertei      ............................................</w:t>
      </w:r>
    </w:p>
    <w:p w:rsidR="0093259B" w:rsidRPr="008B66ED" w:rsidRDefault="0093259B" w:rsidP="0093259B">
      <w:pPr>
        <w:autoSpaceDE w:val="0"/>
        <w:contextualSpacing/>
        <w:jc w:val="both"/>
        <w:rPr>
          <w:iCs/>
          <w:lang w:val="ro-RO"/>
        </w:rPr>
      </w:pPr>
      <w:r w:rsidRPr="008B66ED">
        <w:rPr>
          <w:iCs/>
          <w:lang w:val="ro-RO"/>
        </w:rPr>
        <w:t>Numele  şi prenumele semnatarului</w:t>
      </w:r>
      <w:r w:rsidRPr="008B66ED">
        <w:rPr>
          <w:iCs/>
          <w:lang w:val="ro-RO"/>
        </w:rPr>
        <w:tab/>
      </w:r>
      <w:r w:rsidRPr="008B66ED">
        <w:rPr>
          <w:iCs/>
          <w:lang w:val="ro-RO"/>
        </w:rPr>
        <w:tab/>
      </w:r>
      <w:r w:rsidRPr="008B66ED">
        <w:rPr>
          <w:iCs/>
          <w:lang w:val="ro-RO"/>
        </w:rPr>
        <w:tab/>
      </w:r>
      <w:r w:rsidRPr="008B66ED">
        <w:rPr>
          <w:iCs/>
          <w:lang w:val="ro-RO"/>
        </w:rPr>
        <w:tab/>
        <w:t xml:space="preserve"> ............................................</w:t>
      </w:r>
    </w:p>
    <w:p w:rsidR="0093259B" w:rsidRPr="008B66ED" w:rsidRDefault="0093259B" w:rsidP="0093259B">
      <w:pPr>
        <w:autoSpaceDE w:val="0"/>
        <w:contextualSpacing/>
        <w:jc w:val="both"/>
        <w:rPr>
          <w:iCs/>
          <w:lang w:val="ro-RO"/>
        </w:rPr>
      </w:pPr>
      <w:r w:rsidRPr="008B66ED">
        <w:rPr>
          <w:iCs/>
          <w:lang w:val="ro-RO"/>
        </w:rPr>
        <w:t xml:space="preserve">Capacitate de semnătură         </w:t>
      </w:r>
    </w:p>
    <w:p w:rsidR="0093259B" w:rsidRPr="008B66ED" w:rsidRDefault="0093259B" w:rsidP="0093259B">
      <w:pPr>
        <w:autoSpaceDE w:val="0"/>
        <w:contextualSpacing/>
        <w:jc w:val="both"/>
        <w:rPr>
          <w:iCs/>
          <w:lang w:val="ro-RO"/>
        </w:rPr>
      </w:pPr>
      <w:r w:rsidRPr="008B66ED">
        <w:rPr>
          <w:iCs/>
          <w:lang w:val="ro-RO"/>
        </w:rPr>
        <w:t xml:space="preserve">                                                    ...........................................</w:t>
      </w:r>
    </w:p>
    <w:p w:rsidR="0093259B" w:rsidRPr="008B66ED" w:rsidRDefault="0093259B" w:rsidP="0093259B">
      <w:pPr>
        <w:autoSpaceDE w:val="0"/>
        <w:contextualSpacing/>
        <w:jc w:val="both"/>
        <w:rPr>
          <w:iCs/>
          <w:u w:val="single"/>
          <w:lang w:val="ro-RO"/>
        </w:rPr>
      </w:pPr>
      <w:r w:rsidRPr="008B66ED">
        <w:rPr>
          <w:iCs/>
          <w:u w:val="single"/>
          <w:lang w:val="ro-RO"/>
        </w:rPr>
        <w:t xml:space="preserve">Detalii despre ofertant </w:t>
      </w:r>
    </w:p>
    <w:p w:rsidR="0093259B" w:rsidRPr="008B66ED" w:rsidRDefault="0093259B" w:rsidP="0093259B">
      <w:pPr>
        <w:autoSpaceDE w:val="0"/>
        <w:contextualSpacing/>
        <w:jc w:val="both"/>
        <w:rPr>
          <w:iCs/>
          <w:lang w:val="ro-RO"/>
        </w:rPr>
      </w:pPr>
      <w:r w:rsidRPr="008B66ED">
        <w:rPr>
          <w:iCs/>
          <w:lang w:val="ro-RO"/>
        </w:rPr>
        <w:t xml:space="preserve">Numele ofertantului  </w:t>
      </w:r>
    </w:p>
    <w:p w:rsidR="0093259B" w:rsidRPr="008B66ED" w:rsidRDefault="0093259B" w:rsidP="0093259B">
      <w:pPr>
        <w:autoSpaceDE w:val="0"/>
        <w:contextualSpacing/>
        <w:jc w:val="both"/>
        <w:rPr>
          <w:iCs/>
          <w:lang w:val="ro-RO"/>
        </w:rPr>
      </w:pPr>
      <w:r w:rsidRPr="008B66ED">
        <w:rPr>
          <w:iCs/>
          <w:lang w:val="ro-RO"/>
        </w:rPr>
        <w:t>..........................................</w:t>
      </w:r>
    </w:p>
    <w:p w:rsidR="0093259B" w:rsidRPr="008B66ED" w:rsidRDefault="0093259B" w:rsidP="0093259B">
      <w:pPr>
        <w:autoSpaceDE w:val="0"/>
        <w:contextualSpacing/>
        <w:jc w:val="both"/>
        <w:rPr>
          <w:iCs/>
          <w:lang w:val="ro-RO"/>
        </w:rPr>
      </w:pPr>
      <w:r w:rsidRPr="008B66ED">
        <w:rPr>
          <w:iCs/>
          <w:lang w:val="ro-RO"/>
        </w:rPr>
        <w:t>Ţara de reşedinţă</w:t>
      </w:r>
      <w:r w:rsidRPr="008B66ED">
        <w:rPr>
          <w:iCs/>
          <w:lang w:val="ro-RO"/>
        </w:rPr>
        <w:tab/>
      </w:r>
      <w:r w:rsidRPr="008B66ED">
        <w:rPr>
          <w:iCs/>
          <w:lang w:val="ro-RO"/>
        </w:rPr>
        <w:tab/>
      </w:r>
      <w:r w:rsidRPr="008B66ED">
        <w:rPr>
          <w:iCs/>
          <w:lang w:val="ro-RO"/>
        </w:rPr>
        <w:tab/>
      </w:r>
      <w:r w:rsidRPr="008B66ED">
        <w:rPr>
          <w:iCs/>
          <w:lang w:val="ro-RO"/>
        </w:rPr>
        <w:tab/>
      </w:r>
      <w:r w:rsidRPr="008B66ED">
        <w:rPr>
          <w:iCs/>
          <w:lang w:val="ro-RO"/>
        </w:rPr>
        <w:tab/>
      </w:r>
      <w:r w:rsidRPr="008B66ED">
        <w:rPr>
          <w:iCs/>
          <w:lang w:val="ro-RO"/>
        </w:rPr>
        <w:tab/>
        <w:t xml:space="preserve">   .....................................................</w:t>
      </w:r>
    </w:p>
    <w:p w:rsidR="0093259B" w:rsidRPr="008B66ED" w:rsidRDefault="0093259B" w:rsidP="0093259B">
      <w:pPr>
        <w:autoSpaceDE w:val="0"/>
        <w:contextualSpacing/>
        <w:jc w:val="both"/>
        <w:rPr>
          <w:iCs/>
          <w:lang w:val="ro-RO"/>
        </w:rPr>
      </w:pPr>
      <w:r w:rsidRPr="008B66ED">
        <w:rPr>
          <w:iCs/>
          <w:lang w:val="ro-RO"/>
        </w:rPr>
        <w:t>Adresa</w:t>
      </w:r>
      <w:r w:rsidRPr="008B66ED">
        <w:rPr>
          <w:iCs/>
          <w:lang w:val="ro-RO"/>
        </w:rPr>
        <w:tab/>
      </w:r>
      <w:r w:rsidRPr="008B66ED">
        <w:rPr>
          <w:iCs/>
          <w:lang w:val="ro-RO"/>
        </w:rPr>
        <w:tab/>
      </w:r>
      <w:r w:rsidRPr="008B66ED">
        <w:rPr>
          <w:iCs/>
          <w:lang w:val="ro-RO"/>
        </w:rPr>
        <w:tab/>
      </w:r>
      <w:r w:rsidRPr="008B66ED">
        <w:rPr>
          <w:iCs/>
          <w:lang w:val="ro-RO"/>
        </w:rPr>
        <w:tab/>
      </w:r>
      <w:r w:rsidRPr="008B66ED">
        <w:rPr>
          <w:iCs/>
          <w:lang w:val="ro-RO"/>
        </w:rPr>
        <w:tab/>
      </w:r>
      <w:r w:rsidRPr="008B66ED">
        <w:rPr>
          <w:iCs/>
          <w:lang w:val="ro-RO"/>
        </w:rPr>
        <w:tab/>
      </w:r>
      <w:r w:rsidRPr="008B66ED">
        <w:rPr>
          <w:iCs/>
          <w:lang w:val="ro-RO"/>
        </w:rPr>
        <w:tab/>
        <w:t xml:space="preserve">   ....................................................</w:t>
      </w:r>
    </w:p>
    <w:p w:rsidR="0014741E" w:rsidRPr="008B66ED" w:rsidRDefault="0093259B" w:rsidP="0014741E">
      <w:pPr>
        <w:spacing w:line="276" w:lineRule="auto"/>
        <w:jc w:val="right"/>
        <w:rPr>
          <w:b/>
          <w:i/>
          <w:lang w:val="ro-RO"/>
        </w:rPr>
      </w:pPr>
      <w:r w:rsidRPr="008B66ED">
        <w:rPr>
          <w:lang w:val="ro-RO"/>
        </w:rPr>
        <w:t xml:space="preserve">      </w:t>
      </w:r>
      <w:r w:rsidRPr="008B66ED">
        <w:rPr>
          <w:lang w:val="ro-RO"/>
        </w:rPr>
        <w:tab/>
      </w:r>
      <w:r w:rsidRPr="008B66ED">
        <w:rPr>
          <w:lang w:val="ro-RO"/>
        </w:rPr>
        <w:tab/>
      </w:r>
      <w:r w:rsidRPr="008B66ED">
        <w:rPr>
          <w:lang w:val="ro-RO"/>
        </w:rPr>
        <w:tab/>
      </w:r>
    </w:p>
    <w:p w:rsidR="0014741E" w:rsidRPr="008B66ED" w:rsidRDefault="0014741E" w:rsidP="0014741E">
      <w:pPr>
        <w:spacing w:line="276" w:lineRule="auto"/>
      </w:pPr>
    </w:p>
    <w:p w:rsidR="0014741E" w:rsidRPr="008B66ED" w:rsidRDefault="0014741E" w:rsidP="0014741E">
      <w:pPr>
        <w:spacing w:line="276" w:lineRule="auto"/>
      </w:pPr>
      <w:r w:rsidRPr="008B66ED">
        <w:lastRenderedPageBreak/>
        <w:t xml:space="preserve">         </w:t>
      </w:r>
    </w:p>
    <w:p w:rsidR="0014741E" w:rsidRPr="008B66ED" w:rsidRDefault="0014741E" w:rsidP="0014741E">
      <w:pPr>
        <w:spacing w:line="276" w:lineRule="auto"/>
      </w:pPr>
    </w:p>
    <w:p w:rsidR="0093259B" w:rsidRPr="008B66ED" w:rsidRDefault="0093259B" w:rsidP="0014741E">
      <w:pPr>
        <w:contextualSpacing/>
        <w:jc w:val="both"/>
        <w:rPr>
          <w:i/>
        </w:rPr>
      </w:pPr>
    </w:p>
    <w:p w:rsidR="004814B0" w:rsidRPr="008B66ED" w:rsidRDefault="004814B0" w:rsidP="004814B0">
      <w:pPr>
        <w:contextualSpacing/>
        <w:rPr>
          <w:b/>
          <w:bCs/>
          <w:iCs/>
          <w:lang w:val="ro-RO"/>
        </w:rPr>
      </w:pPr>
      <w:r w:rsidRPr="008B66ED">
        <w:rPr>
          <w:lang w:val="ro-RO"/>
        </w:rPr>
        <w:t>Operator economic,</w:t>
      </w:r>
      <w:r w:rsidRPr="008B66ED">
        <w:rPr>
          <w:b/>
          <w:bCs/>
          <w:i/>
          <w:iCs/>
          <w:lang w:val="ro-RO"/>
        </w:rPr>
        <w:t xml:space="preserve"> </w:t>
      </w:r>
      <w:r w:rsidRPr="008B66ED">
        <w:rPr>
          <w:b/>
          <w:bCs/>
          <w:i/>
          <w:iCs/>
          <w:lang w:val="ro-RO"/>
        </w:rPr>
        <w:tab/>
      </w:r>
      <w:r w:rsidRPr="008B66ED">
        <w:rPr>
          <w:b/>
          <w:bCs/>
          <w:i/>
          <w:iCs/>
          <w:lang w:val="ro-RO"/>
        </w:rPr>
        <w:tab/>
      </w:r>
      <w:r w:rsidRPr="008B66ED">
        <w:rPr>
          <w:b/>
          <w:bCs/>
          <w:i/>
          <w:iCs/>
          <w:lang w:val="ro-RO"/>
        </w:rPr>
        <w:tab/>
      </w:r>
      <w:r w:rsidRPr="008B66ED">
        <w:rPr>
          <w:b/>
          <w:bCs/>
          <w:i/>
          <w:iCs/>
          <w:lang w:val="ro-RO"/>
        </w:rPr>
        <w:tab/>
      </w:r>
      <w:r w:rsidRPr="008B66ED">
        <w:rPr>
          <w:b/>
          <w:bCs/>
          <w:i/>
          <w:iCs/>
          <w:lang w:val="ro-RO"/>
        </w:rPr>
        <w:tab/>
      </w:r>
      <w:r w:rsidRPr="008B66ED">
        <w:rPr>
          <w:b/>
          <w:bCs/>
          <w:i/>
          <w:iCs/>
          <w:lang w:val="ro-RO"/>
        </w:rPr>
        <w:tab/>
      </w:r>
      <w:r w:rsidR="0083250C" w:rsidRPr="008B66ED">
        <w:rPr>
          <w:b/>
          <w:bCs/>
          <w:i/>
          <w:iCs/>
          <w:lang w:val="ro-RO"/>
        </w:rPr>
        <w:t xml:space="preserve">                   </w:t>
      </w:r>
      <w:r w:rsidRPr="008B66ED">
        <w:rPr>
          <w:b/>
          <w:bCs/>
          <w:iCs/>
          <w:lang w:val="ro-RO"/>
        </w:rPr>
        <w:t>FORMULAR nr.</w:t>
      </w:r>
      <w:r w:rsidR="00323C15">
        <w:rPr>
          <w:b/>
          <w:bCs/>
          <w:iCs/>
          <w:lang w:val="ro-RO"/>
        </w:rPr>
        <w:t>6</w:t>
      </w:r>
    </w:p>
    <w:p w:rsidR="004814B0" w:rsidRPr="008B66ED" w:rsidRDefault="004814B0" w:rsidP="004814B0">
      <w:pPr>
        <w:contextualSpacing/>
        <w:jc w:val="both"/>
        <w:rPr>
          <w:lang w:val="ro-RO"/>
        </w:rPr>
      </w:pPr>
    </w:p>
    <w:p w:rsidR="004814B0" w:rsidRPr="008B66ED" w:rsidRDefault="004814B0" w:rsidP="004814B0">
      <w:pPr>
        <w:contextualSpacing/>
        <w:jc w:val="both"/>
        <w:rPr>
          <w:lang w:val="ro-RO"/>
        </w:rPr>
      </w:pPr>
      <w:r w:rsidRPr="008B66ED">
        <w:rPr>
          <w:lang w:val="ro-RO"/>
        </w:rPr>
        <w:t>______________________</w:t>
      </w:r>
    </w:p>
    <w:p w:rsidR="004814B0" w:rsidRPr="008B66ED" w:rsidRDefault="004814B0" w:rsidP="004814B0">
      <w:pPr>
        <w:contextualSpacing/>
        <w:jc w:val="both"/>
        <w:rPr>
          <w:lang w:val="ro-RO"/>
        </w:rPr>
      </w:pPr>
      <w:r w:rsidRPr="008B66ED">
        <w:rPr>
          <w:lang w:val="ro-RO"/>
        </w:rPr>
        <w:t>(denumirea/numele)</w:t>
      </w:r>
    </w:p>
    <w:p w:rsidR="004814B0" w:rsidRPr="008B66ED" w:rsidRDefault="004814B0" w:rsidP="004814B0">
      <w:pPr>
        <w:jc w:val="center"/>
      </w:pPr>
    </w:p>
    <w:p w:rsidR="004814B0" w:rsidRPr="008B66ED" w:rsidRDefault="004814B0" w:rsidP="004814B0">
      <w:pPr>
        <w:jc w:val="center"/>
        <w:rPr>
          <w:b/>
        </w:rPr>
      </w:pPr>
    </w:p>
    <w:p w:rsidR="004814B0" w:rsidRPr="008B66ED" w:rsidRDefault="004814B0" w:rsidP="004814B0">
      <w:pPr>
        <w:jc w:val="center"/>
        <w:rPr>
          <w:b/>
        </w:rPr>
      </w:pPr>
    </w:p>
    <w:p w:rsidR="004814B0" w:rsidRPr="008B66ED" w:rsidRDefault="004814B0" w:rsidP="004814B0">
      <w:pPr>
        <w:jc w:val="center"/>
        <w:rPr>
          <w:b/>
        </w:rPr>
      </w:pPr>
    </w:p>
    <w:p w:rsidR="004814B0" w:rsidRPr="006D0F63" w:rsidRDefault="004814B0" w:rsidP="004814B0">
      <w:pPr>
        <w:jc w:val="center"/>
        <w:rPr>
          <w:b/>
        </w:rPr>
      </w:pPr>
      <w:r w:rsidRPr="006D0F63">
        <w:rPr>
          <w:b/>
        </w:rPr>
        <w:t>Consimțământul privind prelucrarea datelor cu caracter personal</w:t>
      </w:r>
    </w:p>
    <w:p w:rsidR="004814B0" w:rsidRPr="006D0F63" w:rsidRDefault="004814B0" w:rsidP="004814B0">
      <w:pPr>
        <w:jc w:val="both"/>
        <w:rPr>
          <w:lang w:val="it-IT"/>
        </w:rPr>
      </w:pPr>
    </w:p>
    <w:p w:rsidR="004814B0" w:rsidRPr="006D0F63" w:rsidRDefault="004814B0" w:rsidP="004814B0">
      <w:pPr>
        <w:jc w:val="both"/>
        <w:rPr>
          <w:lang w:val="it-IT"/>
        </w:rPr>
      </w:pPr>
    </w:p>
    <w:p w:rsidR="006D0F63" w:rsidRPr="006D0F63" w:rsidRDefault="004814B0" w:rsidP="004814B0">
      <w:pPr>
        <w:autoSpaceDE w:val="0"/>
        <w:autoSpaceDN w:val="0"/>
        <w:adjustRightInd w:val="0"/>
        <w:ind w:firstLine="720"/>
        <w:jc w:val="both"/>
        <w:rPr>
          <w:color w:val="000000"/>
          <w:lang w:val="fr-FR"/>
        </w:rPr>
      </w:pPr>
      <w:proofErr w:type="gramStart"/>
      <w:r w:rsidRPr="006D0F63">
        <w:rPr>
          <w:color w:val="000000"/>
          <w:lang w:val="fr-FR"/>
        </w:rPr>
        <w:t>Subsemnat(</w:t>
      </w:r>
      <w:proofErr w:type="gramEnd"/>
      <w:r w:rsidRPr="006D0F63">
        <w:rPr>
          <w:color w:val="000000"/>
          <w:lang w:val="fr-FR"/>
        </w:rPr>
        <w:t>ul)/a ………………………………..   având funcția de de……………………….expert implicat în procedura de atribuire ……………………………………………………………</w:t>
      </w:r>
      <w:proofErr w:type="gramStart"/>
      <w:r w:rsidRPr="006D0F63">
        <w:rPr>
          <w:color w:val="000000"/>
          <w:lang w:val="fr-FR"/>
        </w:rPr>
        <w:t>…(</w:t>
      </w:r>
      <w:proofErr w:type="gramEnd"/>
      <w:r w:rsidRPr="006D0F63">
        <w:rPr>
          <w:color w:val="000000"/>
          <w:lang w:val="fr-FR"/>
        </w:rPr>
        <w:t>obiectul contractului), declar pe propria raspundere, sub sanctiunile aplicate faptei de fals si uz de fals în declaratii,</w:t>
      </w:r>
      <w:r w:rsidR="006D0F63" w:rsidRPr="006D0F63">
        <w:rPr>
          <w:color w:val="000000"/>
          <w:lang w:val="fr-FR"/>
        </w:rPr>
        <w:t xml:space="preserve"> următoarele :</w:t>
      </w:r>
      <w:r w:rsidRPr="006D0F63">
        <w:rPr>
          <w:color w:val="000000"/>
          <w:lang w:val="fr-FR"/>
        </w:rPr>
        <w:t xml:space="preserve"> </w:t>
      </w:r>
    </w:p>
    <w:p w:rsidR="004814B0" w:rsidRPr="006D0F63" w:rsidRDefault="006D0F63" w:rsidP="004814B0">
      <w:pPr>
        <w:autoSpaceDE w:val="0"/>
        <w:autoSpaceDN w:val="0"/>
        <w:adjustRightInd w:val="0"/>
        <w:ind w:firstLine="720"/>
        <w:jc w:val="both"/>
        <w:rPr>
          <w:lang w:val="fr-FR"/>
        </w:rPr>
      </w:pPr>
      <w:r w:rsidRPr="006D0F63">
        <w:rPr>
          <w:color w:val="000000"/>
          <w:lang w:val="fr-FR"/>
        </w:rPr>
        <w:t>S</w:t>
      </w:r>
      <w:r w:rsidR="004814B0" w:rsidRPr="006D0F63">
        <w:rPr>
          <w:color w:val="000000"/>
          <w:lang w:val="fr-FR"/>
        </w:rPr>
        <w:t xml:space="preserve">unt de acord cu prelucrarea datelor cu caracter personal pentru prezenta procedură </w:t>
      </w:r>
      <w:proofErr w:type="gramStart"/>
      <w:r w:rsidR="004814B0" w:rsidRPr="006D0F63">
        <w:rPr>
          <w:color w:val="000000"/>
          <w:lang w:val="fr-FR"/>
        </w:rPr>
        <w:t>de atribuire</w:t>
      </w:r>
      <w:proofErr w:type="gramEnd"/>
      <w:r w:rsidR="004814B0" w:rsidRPr="006D0F63">
        <w:rPr>
          <w:color w:val="000000"/>
          <w:lang w:val="fr-FR"/>
        </w:rPr>
        <w:t xml:space="preserve">, </w:t>
      </w:r>
      <w:r w:rsidR="004814B0" w:rsidRPr="006D0F63">
        <w:rPr>
          <w:lang w:val="fr-FR"/>
        </w:rPr>
        <w:t xml:space="preserve"> pe întreaga perioadă de derulare a acestui contract. </w:t>
      </w:r>
    </w:p>
    <w:p w:rsidR="006D0F63" w:rsidRPr="003310F3" w:rsidRDefault="006D0F63" w:rsidP="006D0F63">
      <w:pPr>
        <w:ind w:firstLine="720"/>
        <w:jc w:val="both"/>
        <w:rPr>
          <w:lang w:val="pt-BR"/>
        </w:rPr>
      </w:pPr>
      <w:r w:rsidRPr="006D0F63">
        <w:rPr>
          <w:lang w:val="pt-BR"/>
        </w:rPr>
        <w:t>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w:t>
      </w:r>
      <w:r w:rsidRPr="003310F3">
        <w:rPr>
          <w:lang w:val="pt-BR"/>
        </w:rPr>
        <w:t xml:space="preserve"> Municipiului AIUD are statutul de operator de date cu caracter personal. </w:t>
      </w:r>
    </w:p>
    <w:p w:rsidR="006D0F63" w:rsidRPr="003310F3" w:rsidRDefault="006D0F63" w:rsidP="006D0F63">
      <w:pPr>
        <w:ind w:firstLine="720"/>
        <w:jc w:val="both"/>
      </w:pPr>
      <w:r w:rsidRPr="003310F3">
        <w:rPr>
          <w:lang w:val="pt-BR"/>
        </w:rPr>
        <w:t>Am fost informat asupra faptului că datele cu caracter personal, furnizate în mod voluntar de subsemnatul, în desfășurarea procedurilor de achiziție publică  precum și în executarea u</w:t>
      </w:r>
      <w:r w:rsidRPr="003310F3">
        <w:t>nui eventual contract, sunt prelucrate de Primăria Municipiului AIUD,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6D0F63" w:rsidRPr="003310F3" w:rsidRDefault="006D0F63" w:rsidP="006D0F63">
      <w:pPr>
        <w:ind w:firstLine="720"/>
        <w:jc w:val="both"/>
      </w:pPr>
      <w:r w:rsidRPr="003310F3">
        <w:t>Am luat la cunoștință asupra faptului că în cazul existenței unui refuz de furnizare a anumitor date cu caracter personal, imperativ necesare pentru desfășurarea în mod legal a proceselor de achizitie publica, va fi atrasă după sine respingerea ofertei.</w:t>
      </w:r>
    </w:p>
    <w:p w:rsidR="006D0F63" w:rsidRPr="003310F3" w:rsidRDefault="006D0F63" w:rsidP="006D0F63">
      <w:pPr>
        <w:ind w:firstLine="720"/>
        <w:jc w:val="both"/>
      </w:pPr>
      <w:r w:rsidRPr="003310F3">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6D0F63" w:rsidRPr="003310F3" w:rsidRDefault="006D0F63" w:rsidP="006D0F63">
      <w:pPr>
        <w:ind w:firstLine="720"/>
        <w:jc w:val="both"/>
      </w:pPr>
      <w:r w:rsidRPr="003310F3">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6D0F63" w:rsidRPr="003310F3" w:rsidRDefault="006D0F63" w:rsidP="006D0F63">
      <w:pPr>
        <w:tabs>
          <w:tab w:val="left" w:pos="7594"/>
        </w:tabs>
      </w:pPr>
    </w:p>
    <w:p w:rsidR="0014741E" w:rsidRPr="008B66ED" w:rsidRDefault="0014741E" w:rsidP="0014741E">
      <w:pPr>
        <w:spacing w:line="276" w:lineRule="auto"/>
      </w:pPr>
    </w:p>
    <w:p w:rsidR="0014741E" w:rsidRPr="008B66ED" w:rsidRDefault="0014741E" w:rsidP="0014741E">
      <w:pPr>
        <w:spacing w:line="276" w:lineRule="auto"/>
      </w:pPr>
      <w:r w:rsidRPr="008B66ED">
        <w:t>Data completarii .......................</w:t>
      </w:r>
    </w:p>
    <w:p w:rsidR="0014741E" w:rsidRPr="008B66ED" w:rsidRDefault="0014741E" w:rsidP="0014741E">
      <w:pPr>
        <w:spacing w:line="276" w:lineRule="auto"/>
      </w:pPr>
      <w:r w:rsidRPr="008B66ED">
        <w:t xml:space="preserve">              </w:t>
      </w:r>
    </w:p>
    <w:p w:rsidR="0014741E" w:rsidRPr="008B66ED" w:rsidRDefault="0014741E" w:rsidP="0014741E">
      <w:pPr>
        <w:spacing w:line="276" w:lineRule="auto"/>
      </w:pPr>
      <w:r w:rsidRPr="008B66ED">
        <w:t xml:space="preserve">           </w:t>
      </w:r>
    </w:p>
    <w:p w:rsidR="0014741E" w:rsidRPr="008B66ED" w:rsidRDefault="0014741E" w:rsidP="0014741E">
      <w:pPr>
        <w:spacing w:line="276" w:lineRule="auto"/>
      </w:pPr>
    </w:p>
    <w:p w:rsidR="0014741E" w:rsidRPr="008B66ED" w:rsidRDefault="0014741E" w:rsidP="0014741E">
      <w:pPr>
        <w:spacing w:line="276" w:lineRule="auto"/>
        <w:jc w:val="center"/>
      </w:pPr>
      <w:r w:rsidRPr="008B66ED">
        <w:t>Ofertant,</w:t>
      </w:r>
    </w:p>
    <w:p w:rsidR="0014741E" w:rsidRPr="008B66ED" w:rsidRDefault="0014741E" w:rsidP="0014741E">
      <w:pPr>
        <w:spacing w:line="276" w:lineRule="auto"/>
        <w:jc w:val="center"/>
      </w:pPr>
      <w:r w:rsidRPr="008B66ED">
        <w:t>……..................................</w:t>
      </w:r>
    </w:p>
    <w:p w:rsidR="0014741E" w:rsidRPr="008B66ED" w:rsidRDefault="0014741E" w:rsidP="0014741E">
      <w:pPr>
        <w:spacing w:line="276" w:lineRule="auto"/>
        <w:jc w:val="center"/>
      </w:pPr>
      <w:r w:rsidRPr="008B66ED">
        <w:t>(nume, semnatura autorizata si stampila)</w:t>
      </w:r>
    </w:p>
    <w:p w:rsidR="004814B0" w:rsidRPr="008B66ED" w:rsidRDefault="004814B0" w:rsidP="004814B0">
      <w:pPr>
        <w:jc w:val="center"/>
      </w:pPr>
    </w:p>
    <w:p w:rsidR="00BA3BE5" w:rsidRPr="008B66ED" w:rsidRDefault="00BA3BE5" w:rsidP="00BA3BE5">
      <w:pPr>
        <w:contextualSpacing/>
        <w:rPr>
          <w:b/>
          <w:u w:val="single"/>
        </w:rPr>
      </w:pPr>
      <w:r w:rsidRPr="008B66ED">
        <w:rPr>
          <w:lang w:val="it-IT"/>
        </w:rPr>
        <w:t xml:space="preserve">  </w:t>
      </w:r>
      <w:r w:rsidRPr="008B66ED">
        <w:t xml:space="preserve">OPERATOR ECONOMIC  </w:t>
      </w:r>
      <w:r w:rsidRPr="008B66ED">
        <w:tab/>
      </w:r>
      <w:r w:rsidRPr="008B66ED">
        <w:tab/>
      </w:r>
      <w:r w:rsidRPr="008B66ED">
        <w:tab/>
      </w:r>
      <w:r w:rsidRPr="008B66ED">
        <w:tab/>
      </w:r>
      <w:r w:rsidRPr="008B66ED">
        <w:tab/>
        <w:t xml:space="preserve">                 </w:t>
      </w:r>
      <w:r w:rsidRPr="008B66ED">
        <w:rPr>
          <w:b/>
          <w:bCs/>
          <w:iCs/>
          <w:lang w:val="ro-RO"/>
        </w:rPr>
        <w:t>FORMULAR nr.</w:t>
      </w:r>
      <w:r w:rsidR="00323C15">
        <w:rPr>
          <w:b/>
          <w:bCs/>
          <w:iCs/>
          <w:lang w:val="ro-RO"/>
        </w:rPr>
        <w:t>7</w:t>
      </w:r>
    </w:p>
    <w:p w:rsidR="00BA3BE5" w:rsidRPr="008B66ED" w:rsidRDefault="00BA3BE5" w:rsidP="00BA3BE5">
      <w:r w:rsidRPr="008B66ED">
        <w:t xml:space="preserve">  ____________________</w:t>
      </w:r>
    </w:p>
    <w:p w:rsidR="00BA3BE5" w:rsidRPr="008B66ED" w:rsidRDefault="00BA3BE5" w:rsidP="00BA3BE5">
      <w:pPr>
        <w:rPr>
          <w:i/>
        </w:rPr>
      </w:pPr>
      <w:r w:rsidRPr="008B66ED">
        <w:rPr>
          <w:i/>
        </w:rPr>
        <w:t xml:space="preserve">      (denumirea/numele)</w:t>
      </w:r>
    </w:p>
    <w:p w:rsidR="00BA3BE5" w:rsidRPr="008B66ED" w:rsidRDefault="00BA3BE5" w:rsidP="00BA3BE5">
      <w:pPr>
        <w:contextualSpacing/>
      </w:pPr>
    </w:p>
    <w:p w:rsidR="00BA3BE5" w:rsidRPr="008B66ED" w:rsidRDefault="00BA3BE5" w:rsidP="00BA3BE5">
      <w:pPr>
        <w:ind w:left="-120" w:right="-210" w:firstLine="120"/>
        <w:contextualSpacing/>
        <w:jc w:val="center"/>
        <w:rPr>
          <w:b/>
        </w:rPr>
      </w:pPr>
      <w:r w:rsidRPr="008B66ED">
        <w:rPr>
          <w:b/>
        </w:rPr>
        <w:t>DECLARAŢIE</w:t>
      </w:r>
    </w:p>
    <w:p w:rsidR="00BA3BE5" w:rsidRPr="008B66ED" w:rsidRDefault="00BA3BE5" w:rsidP="00BA3BE5">
      <w:pPr>
        <w:ind w:left="-120" w:right="-210" w:firstLine="120"/>
        <w:contextualSpacing/>
        <w:jc w:val="center"/>
        <w:rPr>
          <w:b/>
        </w:rPr>
      </w:pPr>
      <w:r w:rsidRPr="008B66ED">
        <w:rPr>
          <w:b/>
        </w:rPr>
        <w:t>PRIVIND NEÎNCADRAREA ÎN PREVEDERILE</w:t>
      </w:r>
    </w:p>
    <w:p w:rsidR="00BA3BE5" w:rsidRPr="008B66ED" w:rsidRDefault="00BA3BE5" w:rsidP="00BA3BE5">
      <w:pPr>
        <w:ind w:left="-120" w:right="-210" w:firstLine="120"/>
        <w:contextualSpacing/>
        <w:jc w:val="center"/>
        <w:rPr>
          <w:b/>
        </w:rPr>
      </w:pPr>
      <w:r w:rsidRPr="008B66ED">
        <w:rPr>
          <w:b/>
        </w:rPr>
        <w:t>ART. 164 DIN LEGEA 98/2016</w:t>
      </w:r>
    </w:p>
    <w:p w:rsidR="00BA3BE5" w:rsidRPr="008B66ED" w:rsidRDefault="00BA3BE5" w:rsidP="00BA3BE5">
      <w:pPr>
        <w:ind w:left="-120" w:right="-210" w:firstLine="120"/>
        <w:jc w:val="both"/>
      </w:pPr>
      <w:r w:rsidRPr="008B66ED">
        <w:t xml:space="preserve">Subsemnatul ......................................................................................, reprezentant împuternicit al ..........................................................................................................................................., </w:t>
      </w:r>
    </w:p>
    <w:p w:rsidR="00BA3BE5" w:rsidRPr="008B66ED" w:rsidRDefault="00BA3BE5" w:rsidP="00BA3BE5">
      <w:pPr>
        <w:ind w:left="-120" w:right="-210" w:firstLine="120"/>
        <w:jc w:val="both"/>
      </w:pPr>
      <w:r w:rsidRPr="008B66ED">
        <w:t>(denumirea/numele si sediul/adresă operatorului economic) declar pe propria răspundere, sub sancţiunea excluderii din procedură şi a sancţiunilor aplicate faptei de fals în acte publice, că nu ne aflăm in situaţia prevazută la art. 164 din Legea 98/2016 privind achizitiile publice, respectiv  nu am fost condamnat prin hotărâre definitivă a unei instanţe judecătoreşti pentru comiterea uneia dintre urmatoarele infractiuni:</w:t>
      </w:r>
    </w:p>
    <w:p w:rsidR="00BA3BE5" w:rsidRPr="008B66ED" w:rsidRDefault="00BA3BE5" w:rsidP="00BA3BE5">
      <w:pPr>
        <w:ind w:left="-120" w:right="-210" w:firstLine="120"/>
        <w:jc w:val="both"/>
      </w:pPr>
      <w:r w:rsidRPr="008B66ED">
        <w:t>a) 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rsidR="00BA3BE5" w:rsidRPr="008B66ED" w:rsidRDefault="00BA3BE5" w:rsidP="00BA3BE5">
      <w:pPr>
        <w:ind w:left="-120" w:right="-210" w:firstLine="120"/>
        <w:jc w:val="both"/>
      </w:pPr>
      <w:r w:rsidRPr="008B66ED">
        <w:t>b) 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rsidR="00BA3BE5" w:rsidRPr="008B66ED" w:rsidRDefault="00BA3BE5" w:rsidP="00BA3BE5">
      <w:pPr>
        <w:ind w:left="-120" w:right="-210" w:firstLine="120"/>
        <w:jc w:val="both"/>
      </w:pPr>
      <w:r w:rsidRPr="008B66ED">
        <w:t>c) infracţiuni împotriva intereselor financiare ale Uniunii Europene, prevăzute de art. 181 -185 din Legea nr. 78/2000, cu modificările şi completările ulterioare, sau de dispoziţiile corespunzătoare ale legislaţiei penale a statului în care respectivul operator economic a fost condamnat;</w:t>
      </w:r>
    </w:p>
    <w:p w:rsidR="00BA3BE5" w:rsidRPr="008B66ED" w:rsidRDefault="00BA3BE5" w:rsidP="00BA3BE5">
      <w:pPr>
        <w:ind w:left="-120" w:right="-210" w:firstLine="120"/>
        <w:jc w:val="both"/>
      </w:pPr>
      <w:r w:rsidRPr="008B66ED">
        <w:t>d) 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rsidR="00BA3BE5" w:rsidRPr="008B66ED" w:rsidRDefault="00BA3BE5" w:rsidP="00BA3BE5">
      <w:pPr>
        <w:ind w:left="-120" w:right="-210" w:firstLine="120"/>
        <w:jc w:val="both"/>
      </w:pPr>
      <w:r w:rsidRPr="008B66ED">
        <w:t>e) 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rsidR="00BA3BE5" w:rsidRPr="008B66ED" w:rsidRDefault="00BA3BE5" w:rsidP="00BA3BE5">
      <w:pPr>
        <w:ind w:left="-120" w:right="-210" w:firstLine="120"/>
        <w:jc w:val="both"/>
      </w:pPr>
      <w:r w:rsidRPr="008B66ED">
        <w:t>f) 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rsidR="00BA3BE5" w:rsidRPr="008B66ED" w:rsidRDefault="00BA3BE5" w:rsidP="00BA3BE5">
      <w:pPr>
        <w:ind w:left="-120" w:right="-210" w:firstLine="120"/>
        <w:jc w:val="both"/>
        <w:rPr>
          <w:lang w:val="fr-FR"/>
        </w:rPr>
      </w:pPr>
      <w:r w:rsidRPr="008B66ED">
        <w:rPr>
          <w:lang w:val="fr-FR"/>
        </w:rPr>
        <w:t>g) fraudă, în sensul articolului 1 din Convenţia privind protejarea intereselor financiare ale Comunităţilor Europene din 27 noiembrie 1995.</w:t>
      </w:r>
    </w:p>
    <w:p w:rsidR="00BA3BE5" w:rsidRPr="008B66ED" w:rsidRDefault="00BA3BE5" w:rsidP="00BA3BE5">
      <w:pPr>
        <w:ind w:left="-120" w:right="-210" w:firstLine="840"/>
        <w:jc w:val="both"/>
        <w:rPr>
          <w:lang w:val="fr-FR"/>
        </w:rPr>
      </w:pPr>
      <w:r w:rsidRPr="008B66ED">
        <w:rPr>
          <w:lang w:val="fr-FR"/>
        </w:rPr>
        <w:t>De asemenea declaram pe propria răspundere, sub sancţiunea excluderii din procedura şi a sancţiunilor aplicate faptei de fals în acte publice, ca nu avem ca membru al organului de administrare, de conducere sau de supraveghere sau cu putere de reprezentare, de decizie sau de control care sa fi fost condamnat prin hotărâre definitivă a unei instanţe judecătoreşti pentru comiterea uneia dintre infracțiunile enumerate mai sus.</w:t>
      </w:r>
    </w:p>
    <w:p w:rsidR="00BA3BE5" w:rsidRPr="008B66ED" w:rsidRDefault="00BA3BE5" w:rsidP="00BA3BE5">
      <w:pPr>
        <w:ind w:left="-120" w:right="-210" w:firstLine="120"/>
        <w:jc w:val="both"/>
        <w:rPr>
          <w:lang w:val="fr-FR"/>
        </w:rPr>
      </w:pPr>
      <w:r w:rsidRPr="008B66ED">
        <w:rPr>
          <w:lang w:val="fr-FR"/>
        </w:rPr>
        <w:tab/>
        <w:t>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BA3BE5" w:rsidRPr="008B66ED" w:rsidRDefault="00BA3BE5" w:rsidP="00BA3BE5">
      <w:pPr>
        <w:ind w:left="-120" w:right="-210" w:firstLine="120"/>
        <w:jc w:val="both"/>
        <w:rPr>
          <w:lang w:val="fr-FR"/>
        </w:rPr>
      </w:pPr>
      <w:r w:rsidRPr="008B66ED">
        <w:rPr>
          <w:lang w:val="fr-FR"/>
        </w:rPr>
        <w:tab/>
        <w:t>Înțeleg că în cazul în care această declarație nu este conform cu realitatea sunt pasibil de încălcarea prevederilor legislației penale privind falsul în declarații.</w:t>
      </w:r>
    </w:p>
    <w:p w:rsidR="00BA3BE5" w:rsidRPr="008B66ED" w:rsidRDefault="00BA3BE5" w:rsidP="00BA3BE5">
      <w:pPr>
        <w:ind w:left="-120" w:right="-210" w:firstLine="840"/>
        <w:jc w:val="both"/>
        <w:rPr>
          <w:lang w:val="fr-FR"/>
        </w:rPr>
      </w:pPr>
      <w:r w:rsidRPr="008B66ED">
        <w:rPr>
          <w:lang w:val="fr-FR"/>
        </w:rPr>
        <w:t xml:space="preserve"> Prezenta declaraţie este valabilă până la data de ............................................................................                                                                 (</w:t>
      </w:r>
      <w:proofErr w:type="gramStart"/>
      <w:r w:rsidRPr="008B66ED">
        <w:rPr>
          <w:lang w:val="fr-FR"/>
        </w:rPr>
        <w:t>se</w:t>
      </w:r>
      <w:proofErr w:type="gramEnd"/>
      <w:r w:rsidRPr="008B66ED">
        <w:rPr>
          <w:lang w:val="fr-FR"/>
        </w:rPr>
        <w:t xml:space="preserve"> precizează data expirării perioadei de valabilitate a ofertei)</w:t>
      </w:r>
    </w:p>
    <w:p w:rsidR="00BA3BE5" w:rsidRPr="008B66ED" w:rsidRDefault="00BA3BE5" w:rsidP="00BA3BE5">
      <w:pPr>
        <w:ind w:left="-120" w:right="-210" w:firstLine="840"/>
        <w:jc w:val="both"/>
        <w:rPr>
          <w:lang w:val="fr-FR"/>
        </w:rPr>
      </w:pPr>
    </w:p>
    <w:p w:rsidR="00BA3BE5" w:rsidRPr="008B66ED" w:rsidRDefault="00BA3BE5" w:rsidP="00BA3BE5">
      <w:pPr>
        <w:ind w:left="-120" w:right="-210" w:firstLine="120"/>
        <w:rPr>
          <w:lang w:val="fr-FR"/>
        </w:rPr>
      </w:pPr>
      <w:r w:rsidRPr="008B66ED">
        <w:rPr>
          <w:lang w:val="fr-FR"/>
        </w:rPr>
        <w:lastRenderedPageBreak/>
        <w:t>Data completării ......................</w:t>
      </w:r>
    </w:p>
    <w:p w:rsidR="00BA3BE5" w:rsidRPr="008B66ED" w:rsidRDefault="00BA3BE5" w:rsidP="00BA3BE5">
      <w:pPr>
        <w:ind w:left="-120" w:right="-210" w:firstLine="120"/>
        <w:jc w:val="center"/>
        <w:rPr>
          <w:lang w:val="fr-FR"/>
        </w:rPr>
      </w:pPr>
      <w:r w:rsidRPr="008B66ED">
        <w:rPr>
          <w:lang w:val="fr-FR"/>
        </w:rPr>
        <w:t>___________________________</w:t>
      </w:r>
    </w:p>
    <w:p w:rsidR="00BA3BE5" w:rsidRPr="008B66ED" w:rsidRDefault="00BA3BE5" w:rsidP="00BA3BE5">
      <w:pPr>
        <w:ind w:left="2040" w:right="-210" w:firstLine="840"/>
        <w:rPr>
          <w:lang w:val="fr-FR"/>
        </w:rPr>
      </w:pPr>
      <w:r w:rsidRPr="008B66ED">
        <w:rPr>
          <w:lang w:val="fr-FR"/>
        </w:rPr>
        <w:t>(Nume, prenume, Funcţie)</w:t>
      </w:r>
    </w:p>
    <w:p w:rsidR="00BA3BE5" w:rsidRPr="008B66ED" w:rsidRDefault="00BA3BE5" w:rsidP="00BA3BE5">
      <w:pPr>
        <w:ind w:left="2160" w:right="-210" w:firstLine="720"/>
        <w:rPr>
          <w:lang w:val="fr-FR"/>
        </w:rPr>
      </w:pPr>
      <w:r w:rsidRPr="008B66ED">
        <w:rPr>
          <w:lang w:val="fr-FR"/>
        </w:rPr>
        <w:t xml:space="preserve">_________________________ </w:t>
      </w:r>
    </w:p>
    <w:p w:rsidR="00BA3BE5" w:rsidRPr="008B66ED" w:rsidRDefault="00BA3BE5" w:rsidP="00BA3BE5">
      <w:pPr>
        <w:ind w:left="2160" w:right="-210" w:firstLine="720"/>
        <w:rPr>
          <w:lang w:val="fr-FR"/>
        </w:rPr>
      </w:pPr>
      <w:r w:rsidRPr="008B66ED">
        <w:rPr>
          <w:lang w:val="fr-FR"/>
        </w:rPr>
        <w:t>(Semnătura autorizată şi ştampilă)</w:t>
      </w:r>
    </w:p>
    <w:p w:rsidR="00BA3BE5" w:rsidRPr="008B66ED" w:rsidRDefault="00BA3BE5" w:rsidP="00BA3BE5">
      <w:pPr>
        <w:tabs>
          <w:tab w:val="left" w:pos="7200"/>
        </w:tabs>
        <w:rPr>
          <w:lang w:val="it-IT"/>
        </w:rPr>
      </w:pPr>
    </w:p>
    <w:p w:rsidR="00BA3BE5" w:rsidRPr="008B66ED" w:rsidRDefault="00BA3BE5" w:rsidP="00BA3BE5">
      <w:pPr>
        <w:tabs>
          <w:tab w:val="left" w:pos="7200"/>
        </w:tabs>
        <w:rPr>
          <w:lang w:val="it-IT"/>
        </w:rPr>
      </w:pPr>
    </w:p>
    <w:p w:rsidR="00BA3BE5" w:rsidRPr="008B66ED" w:rsidRDefault="00BA3BE5" w:rsidP="00BA3BE5">
      <w:pPr>
        <w:tabs>
          <w:tab w:val="left" w:pos="7200"/>
        </w:tabs>
        <w:rPr>
          <w:lang w:val="it-IT"/>
        </w:rPr>
      </w:pPr>
    </w:p>
    <w:p w:rsidR="00BA3BE5" w:rsidRPr="008B66ED" w:rsidRDefault="00BA3BE5" w:rsidP="00BA3BE5">
      <w:pPr>
        <w:tabs>
          <w:tab w:val="left" w:pos="7200"/>
        </w:tabs>
        <w:rPr>
          <w:lang w:val="it-IT"/>
        </w:rPr>
      </w:pPr>
      <w:r w:rsidRPr="008B66ED">
        <w:rPr>
          <w:lang w:val="it-IT"/>
        </w:rPr>
        <w:t>Nota: se solicită atât ofertantului asociat, subcontractantului cât și terțului susținător.</w:t>
      </w: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jc w:val="right"/>
        <w:rPr>
          <w:b/>
          <w:u w:val="single"/>
          <w:lang w:val="it-IT"/>
        </w:rPr>
      </w:pPr>
    </w:p>
    <w:p w:rsidR="00BA3BE5" w:rsidRPr="008B66ED" w:rsidRDefault="00BA3BE5" w:rsidP="00BA3BE5">
      <w:pPr>
        <w:tabs>
          <w:tab w:val="left" w:pos="7200"/>
        </w:tabs>
        <w:rPr>
          <w:b/>
          <w:lang w:val="it-IT"/>
        </w:rPr>
      </w:pPr>
      <w:r w:rsidRPr="008B66ED">
        <w:rPr>
          <w:i/>
        </w:rPr>
        <w:t xml:space="preserve">OPERATOR ECONOMIC                                                               </w:t>
      </w:r>
      <w:r w:rsidRPr="008B66ED">
        <w:rPr>
          <w:b/>
          <w:bCs/>
          <w:iCs/>
          <w:lang w:val="ro-RO"/>
        </w:rPr>
        <w:t>FORMULAR nr.</w:t>
      </w:r>
      <w:r w:rsidR="00070354">
        <w:rPr>
          <w:b/>
          <w:bCs/>
          <w:iCs/>
          <w:lang w:val="ro-RO"/>
        </w:rPr>
        <w:t>8</w:t>
      </w:r>
    </w:p>
    <w:p w:rsidR="00BA3BE5" w:rsidRPr="008B66ED" w:rsidRDefault="00BA3BE5" w:rsidP="00BA3BE5">
      <w:pPr>
        <w:jc w:val="both"/>
        <w:rPr>
          <w:lang w:val="it-IT"/>
        </w:rPr>
      </w:pPr>
      <w:r w:rsidRPr="008B66ED">
        <w:rPr>
          <w:lang w:val="it-IT"/>
        </w:rPr>
        <w:t xml:space="preserve">  _____________________</w:t>
      </w:r>
    </w:p>
    <w:p w:rsidR="00BA3BE5" w:rsidRDefault="00BA3BE5" w:rsidP="00BA3BE5">
      <w:pPr>
        <w:jc w:val="both"/>
        <w:rPr>
          <w:i/>
          <w:lang w:val="it-IT"/>
        </w:rPr>
      </w:pPr>
      <w:r w:rsidRPr="008B66ED">
        <w:rPr>
          <w:i/>
          <w:lang w:val="it-IT"/>
        </w:rPr>
        <w:t xml:space="preserve">     (denumirea/numele)</w:t>
      </w:r>
    </w:p>
    <w:p w:rsidR="00CB53D1" w:rsidRDefault="00CB53D1" w:rsidP="00BA3BE5">
      <w:pPr>
        <w:jc w:val="both"/>
        <w:rPr>
          <w:i/>
          <w:lang w:val="it-IT"/>
        </w:rPr>
      </w:pPr>
    </w:p>
    <w:p w:rsidR="00CB53D1" w:rsidRPr="008B66ED" w:rsidRDefault="00CB53D1" w:rsidP="00BA3BE5">
      <w:pPr>
        <w:jc w:val="both"/>
        <w:rPr>
          <w:i/>
          <w:lang w:val="it-IT"/>
        </w:rPr>
      </w:pPr>
    </w:p>
    <w:p w:rsidR="00BA3BE5" w:rsidRPr="008B66ED" w:rsidRDefault="00BA3BE5" w:rsidP="00BA3BE5">
      <w:pPr>
        <w:jc w:val="both"/>
        <w:rPr>
          <w:i/>
          <w:lang w:val="it-IT"/>
        </w:rPr>
      </w:pPr>
    </w:p>
    <w:p w:rsidR="00BA3BE5" w:rsidRPr="008B66ED" w:rsidRDefault="00BA3BE5" w:rsidP="00BA3BE5">
      <w:pPr>
        <w:jc w:val="both"/>
        <w:rPr>
          <w:i/>
          <w:lang w:val="it-IT"/>
        </w:rPr>
      </w:pPr>
    </w:p>
    <w:p w:rsidR="00BA3BE5" w:rsidRPr="008B66ED" w:rsidRDefault="00BA3BE5" w:rsidP="00BA3BE5">
      <w:pPr>
        <w:contextualSpacing/>
        <w:jc w:val="both"/>
        <w:rPr>
          <w:i/>
          <w:lang w:val="it-IT"/>
        </w:rPr>
      </w:pPr>
    </w:p>
    <w:p w:rsidR="00BA3BE5" w:rsidRPr="008B66ED" w:rsidRDefault="00BA3BE5" w:rsidP="00BA3BE5">
      <w:pPr>
        <w:shd w:val="clear" w:color="auto" w:fill="FFFFFF"/>
        <w:ind w:right="-210"/>
        <w:contextualSpacing/>
        <w:jc w:val="center"/>
        <w:rPr>
          <w:b/>
        </w:rPr>
      </w:pPr>
      <w:r w:rsidRPr="008B66ED">
        <w:rPr>
          <w:b/>
        </w:rPr>
        <w:t>DECLARAŢIE PRIVIND NEÎNCADRAREA ÎN PREVEDERILE</w:t>
      </w:r>
    </w:p>
    <w:p w:rsidR="00BA3BE5" w:rsidRPr="008B66ED" w:rsidRDefault="00BA3BE5" w:rsidP="00BA3BE5">
      <w:pPr>
        <w:shd w:val="clear" w:color="auto" w:fill="FFFFFF"/>
        <w:ind w:right="-210"/>
        <w:contextualSpacing/>
        <w:jc w:val="center"/>
        <w:rPr>
          <w:b/>
        </w:rPr>
      </w:pPr>
      <w:r w:rsidRPr="008B66ED">
        <w:rPr>
          <w:b/>
        </w:rPr>
        <w:t>ART. 165 DIN LEGEA 98/2016</w:t>
      </w:r>
    </w:p>
    <w:p w:rsidR="00BA3BE5" w:rsidRPr="008B66ED" w:rsidRDefault="00BA3BE5" w:rsidP="00BA3BE5">
      <w:pPr>
        <w:contextualSpacing/>
        <w:jc w:val="both"/>
        <w:rPr>
          <w:i/>
          <w:lang w:val="it-IT"/>
        </w:rPr>
      </w:pPr>
    </w:p>
    <w:p w:rsidR="00BA3BE5" w:rsidRPr="008B66ED" w:rsidRDefault="00BA3BE5" w:rsidP="00BA3BE5">
      <w:pPr>
        <w:ind w:left="-120" w:right="-210" w:firstLine="840"/>
        <w:jc w:val="both"/>
        <w:rPr>
          <w:lang w:val="it-IT"/>
        </w:rPr>
      </w:pPr>
      <w:r w:rsidRPr="008B66ED">
        <w:rPr>
          <w:lang w:val="it-IT"/>
        </w:rPr>
        <w:t>Subsemnatul ......................................................................., reprezentant împuternicit al .............................................................................................................., (denumirea/numele si sediul/adresă operatorului economic)  declar pe propria răspundere, sub sancţiunea excluderii din procedură şi a sancţiunilor aplicate faptei de fals în acte publice, că nu ne aflăm in situaţia prevăzută la art. 165 din Legea 98/2016 privind achizitiile publice, respective nu mi-am încălcat obligaţiile privind plata impozitelor, taxelor sau a contribuţiilor la bugetul general consolidate.</w:t>
      </w:r>
    </w:p>
    <w:p w:rsidR="00BA3BE5" w:rsidRPr="008B66ED" w:rsidRDefault="00BA3BE5" w:rsidP="00BA3BE5">
      <w:pPr>
        <w:ind w:left="-120" w:right="-210" w:firstLine="840"/>
        <w:jc w:val="both"/>
        <w:rPr>
          <w:lang w:val="it-IT"/>
        </w:rPr>
      </w:pPr>
      <w:r w:rsidRPr="008B66ED">
        <w:rPr>
          <w:lang w:val="it-IT"/>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BA3BE5" w:rsidRPr="008B66ED" w:rsidRDefault="00BA3BE5" w:rsidP="00BA3BE5">
      <w:pPr>
        <w:ind w:left="-120" w:right="-210" w:firstLine="840"/>
        <w:jc w:val="both"/>
        <w:rPr>
          <w:lang w:val="fr-FR"/>
        </w:rPr>
      </w:pPr>
      <w:r w:rsidRPr="008B66ED">
        <w:rPr>
          <w:lang w:val="fr-FR"/>
        </w:rPr>
        <w:t>Prezenta declarație este valabilă până la data de…………………..</w:t>
      </w:r>
    </w:p>
    <w:p w:rsidR="00BA3BE5" w:rsidRPr="008B66ED" w:rsidRDefault="00BA3BE5" w:rsidP="00BA3BE5">
      <w:pPr>
        <w:ind w:left="1320" w:right="-210" w:firstLine="840"/>
        <w:jc w:val="both"/>
        <w:rPr>
          <w:lang w:val="fr-FR"/>
        </w:rPr>
      </w:pPr>
      <w:r w:rsidRPr="008B66ED">
        <w:rPr>
          <w:lang w:val="fr-FR"/>
        </w:rPr>
        <w:t>(</w:t>
      </w:r>
      <w:proofErr w:type="gramStart"/>
      <w:r w:rsidRPr="008B66ED">
        <w:rPr>
          <w:lang w:val="fr-FR"/>
        </w:rPr>
        <w:t>se</w:t>
      </w:r>
      <w:proofErr w:type="gramEnd"/>
      <w:r w:rsidRPr="008B66ED">
        <w:rPr>
          <w:lang w:val="fr-FR"/>
        </w:rPr>
        <w:t xml:space="preserve"> precizează data expirării perioadei de valabilitate a ofertei)</w:t>
      </w:r>
    </w:p>
    <w:p w:rsidR="00BA3BE5" w:rsidRPr="008B66ED" w:rsidRDefault="00BA3BE5" w:rsidP="00BA3BE5">
      <w:pPr>
        <w:autoSpaceDE w:val="0"/>
        <w:autoSpaceDN w:val="0"/>
        <w:adjustRightInd w:val="0"/>
        <w:rPr>
          <w:color w:val="0000FF"/>
          <w:lang w:val="fr-FR"/>
        </w:rPr>
      </w:pPr>
      <w:r w:rsidRPr="008B66ED">
        <w:rPr>
          <w:color w:val="0000FF"/>
          <w:lang w:val="fr-FR"/>
        </w:rPr>
        <w:t xml:space="preserve">    </w:t>
      </w:r>
    </w:p>
    <w:p w:rsidR="00BA3BE5" w:rsidRPr="008B66ED" w:rsidRDefault="00BA3BE5" w:rsidP="00BA3BE5">
      <w:pPr>
        <w:autoSpaceDE w:val="0"/>
        <w:autoSpaceDN w:val="0"/>
        <w:adjustRightInd w:val="0"/>
        <w:rPr>
          <w:color w:val="0000FF"/>
          <w:lang w:val="fr-FR"/>
        </w:rPr>
      </w:pPr>
    </w:p>
    <w:p w:rsidR="00BA3BE5" w:rsidRPr="008B66ED" w:rsidRDefault="00BA3BE5" w:rsidP="00BA3BE5">
      <w:pPr>
        <w:autoSpaceDE w:val="0"/>
        <w:autoSpaceDN w:val="0"/>
        <w:adjustRightInd w:val="0"/>
        <w:rPr>
          <w:color w:val="0000FF"/>
          <w:lang w:val="fr-FR"/>
        </w:rPr>
      </w:pPr>
    </w:p>
    <w:p w:rsidR="00BA3BE5" w:rsidRPr="008B66ED" w:rsidRDefault="00BA3BE5" w:rsidP="00BA3BE5">
      <w:pPr>
        <w:autoSpaceDE w:val="0"/>
        <w:autoSpaceDN w:val="0"/>
        <w:adjustRightInd w:val="0"/>
        <w:rPr>
          <w:color w:val="0000FF"/>
          <w:lang w:val="fr-FR"/>
        </w:rPr>
      </w:pPr>
    </w:p>
    <w:p w:rsidR="00BA3BE5" w:rsidRPr="008B66ED" w:rsidRDefault="00BA3BE5" w:rsidP="00BA3BE5">
      <w:pPr>
        <w:ind w:left="-120" w:right="-210" w:firstLine="120"/>
        <w:rPr>
          <w:lang w:val="fr-FR"/>
        </w:rPr>
      </w:pPr>
      <w:r w:rsidRPr="008B66ED">
        <w:rPr>
          <w:lang w:val="fr-FR"/>
        </w:rPr>
        <w:t>Data completării ......................</w:t>
      </w:r>
    </w:p>
    <w:p w:rsidR="00BA3BE5" w:rsidRPr="008B66ED" w:rsidRDefault="00BA3BE5" w:rsidP="00BA3BE5">
      <w:pPr>
        <w:ind w:left="-120" w:right="-210" w:firstLine="120"/>
        <w:jc w:val="center"/>
        <w:rPr>
          <w:lang w:val="fr-FR"/>
        </w:rPr>
      </w:pPr>
      <w:r w:rsidRPr="008B66ED">
        <w:rPr>
          <w:lang w:val="fr-FR"/>
        </w:rPr>
        <w:t>___________________________</w:t>
      </w:r>
    </w:p>
    <w:p w:rsidR="00BA3BE5" w:rsidRPr="008B66ED" w:rsidRDefault="00BA3BE5" w:rsidP="00BA3BE5">
      <w:pPr>
        <w:ind w:left="2040" w:right="-210" w:firstLine="840"/>
        <w:rPr>
          <w:lang w:val="fr-FR"/>
        </w:rPr>
      </w:pPr>
      <w:r w:rsidRPr="008B66ED">
        <w:rPr>
          <w:lang w:val="fr-FR"/>
        </w:rPr>
        <w:t>(Nume, prenume, Funcţie)</w:t>
      </w:r>
    </w:p>
    <w:p w:rsidR="00BA3BE5" w:rsidRPr="008B66ED" w:rsidRDefault="00BA3BE5" w:rsidP="00BA3BE5">
      <w:pPr>
        <w:ind w:left="2160" w:right="-210" w:firstLine="720"/>
        <w:rPr>
          <w:lang w:val="fr-FR"/>
        </w:rPr>
      </w:pPr>
      <w:r w:rsidRPr="008B66ED">
        <w:rPr>
          <w:lang w:val="fr-FR"/>
        </w:rPr>
        <w:t xml:space="preserve">_________________________ </w:t>
      </w:r>
    </w:p>
    <w:p w:rsidR="00BA3BE5" w:rsidRPr="008B66ED" w:rsidRDefault="00BA3BE5" w:rsidP="00BA3BE5">
      <w:pPr>
        <w:ind w:left="2160" w:right="-210" w:firstLine="720"/>
        <w:rPr>
          <w:lang w:val="fr-FR"/>
        </w:rPr>
      </w:pPr>
      <w:r w:rsidRPr="008B66ED">
        <w:rPr>
          <w:lang w:val="fr-FR"/>
        </w:rPr>
        <w:t>(Semnătura autorizată şi ştampilă)</w:t>
      </w:r>
    </w:p>
    <w:p w:rsidR="00BA3BE5" w:rsidRPr="008B66ED" w:rsidRDefault="00BA3BE5" w:rsidP="00BA3BE5">
      <w:pPr>
        <w:autoSpaceDE w:val="0"/>
        <w:autoSpaceDN w:val="0"/>
        <w:adjustRightInd w:val="0"/>
        <w:rPr>
          <w:color w:val="0000FF"/>
          <w:lang w:val="fr-FR"/>
        </w:rPr>
      </w:pPr>
    </w:p>
    <w:p w:rsidR="00BA3BE5" w:rsidRPr="008B66ED" w:rsidRDefault="00BA3BE5" w:rsidP="00BA3BE5">
      <w:pPr>
        <w:autoSpaceDE w:val="0"/>
        <w:autoSpaceDN w:val="0"/>
        <w:adjustRightInd w:val="0"/>
        <w:rPr>
          <w:color w:val="0000FF"/>
          <w:lang w:val="fr-FR"/>
        </w:rPr>
      </w:pPr>
    </w:p>
    <w:p w:rsidR="00BA3BE5" w:rsidRPr="008B66ED" w:rsidRDefault="00BA3BE5" w:rsidP="00BA3BE5">
      <w:pPr>
        <w:autoSpaceDE w:val="0"/>
        <w:autoSpaceDN w:val="0"/>
        <w:adjustRightInd w:val="0"/>
        <w:rPr>
          <w:color w:val="0000FF"/>
          <w:lang w:val="fr-FR"/>
        </w:rPr>
      </w:pPr>
    </w:p>
    <w:p w:rsidR="00BA3BE5" w:rsidRPr="008B66ED" w:rsidRDefault="00BA3BE5" w:rsidP="00BA3BE5">
      <w:pPr>
        <w:autoSpaceDE w:val="0"/>
        <w:autoSpaceDN w:val="0"/>
        <w:adjustRightInd w:val="0"/>
        <w:rPr>
          <w:color w:val="0000FF"/>
          <w:lang w:val="fr-FR"/>
        </w:rPr>
      </w:pPr>
    </w:p>
    <w:p w:rsidR="00BA3BE5" w:rsidRPr="008B66ED" w:rsidRDefault="00BA3BE5" w:rsidP="00BA3BE5">
      <w:pPr>
        <w:autoSpaceDE w:val="0"/>
        <w:autoSpaceDN w:val="0"/>
        <w:adjustRightInd w:val="0"/>
        <w:rPr>
          <w:color w:val="0000FF"/>
          <w:lang w:val="fr-FR"/>
        </w:rPr>
      </w:pPr>
    </w:p>
    <w:p w:rsidR="00BA3BE5" w:rsidRDefault="00BA3BE5" w:rsidP="00BA3BE5">
      <w:pPr>
        <w:autoSpaceDE w:val="0"/>
        <w:autoSpaceDN w:val="0"/>
        <w:adjustRightInd w:val="0"/>
        <w:rPr>
          <w:color w:val="0000FF"/>
          <w:lang w:val="fr-FR"/>
        </w:rPr>
      </w:pPr>
    </w:p>
    <w:p w:rsidR="00CB53D1" w:rsidRDefault="00CB53D1" w:rsidP="00BA3BE5">
      <w:pPr>
        <w:autoSpaceDE w:val="0"/>
        <w:autoSpaceDN w:val="0"/>
        <w:adjustRightInd w:val="0"/>
        <w:rPr>
          <w:color w:val="0000FF"/>
          <w:lang w:val="fr-FR"/>
        </w:rPr>
      </w:pPr>
    </w:p>
    <w:p w:rsidR="00CB53D1" w:rsidRDefault="00CB53D1" w:rsidP="00BA3BE5">
      <w:pPr>
        <w:autoSpaceDE w:val="0"/>
        <w:autoSpaceDN w:val="0"/>
        <w:adjustRightInd w:val="0"/>
        <w:rPr>
          <w:color w:val="0000FF"/>
          <w:lang w:val="fr-FR"/>
        </w:rPr>
      </w:pPr>
    </w:p>
    <w:p w:rsidR="00CB53D1" w:rsidRDefault="00CB53D1" w:rsidP="00BA3BE5">
      <w:pPr>
        <w:autoSpaceDE w:val="0"/>
        <w:autoSpaceDN w:val="0"/>
        <w:adjustRightInd w:val="0"/>
        <w:rPr>
          <w:color w:val="0000FF"/>
          <w:lang w:val="fr-FR"/>
        </w:rPr>
      </w:pPr>
    </w:p>
    <w:p w:rsidR="00CB53D1" w:rsidRDefault="00CB53D1" w:rsidP="00BA3BE5">
      <w:pPr>
        <w:autoSpaceDE w:val="0"/>
        <w:autoSpaceDN w:val="0"/>
        <w:adjustRightInd w:val="0"/>
        <w:rPr>
          <w:color w:val="0000FF"/>
          <w:lang w:val="fr-FR"/>
        </w:rPr>
      </w:pPr>
    </w:p>
    <w:p w:rsidR="00CB53D1" w:rsidRDefault="00CB53D1" w:rsidP="00BA3BE5">
      <w:pPr>
        <w:autoSpaceDE w:val="0"/>
        <w:autoSpaceDN w:val="0"/>
        <w:adjustRightInd w:val="0"/>
        <w:rPr>
          <w:color w:val="0000FF"/>
          <w:lang w:val="fr-FR"/>
        </w:rPr>
      </w:pPr>
    </w:p>
    <w:p w:rsidR="00CB53D1" w:rsidRDefault="00CB53D1" w:rsidP="00BA3BE5">
      <w:pPr>
        <w:autoSpaceDE w:val="0"/>
        <w:autoSpaceDN w:val="0"/>
        <w:adjustRightInd w:val="0"/>
        <w:rPr>
          <w:color w:val="0000FF"/>
          <w:lang w:val="fr-FR"/>
        </w:rPr>
      </w:pPr>
    </w:p>
    <w:p w:rsidR="00CB53D1" w:rsidRDefault="00CB53D1" w:rsidP="00BA3BE5">
      <w:pPr>
        <w:autoSpaceDE w:val="0"/>
        <w:autoSpaceDN w:val="0"/>
        <w:adjustRightInd w:val="0"/>
        <w:rPr>
          <w:color w:val="0000FF"/>
          <w:lang w:val="fr-FR"/>
        </w:rPr>
      </w:pPr>
    </w:p>
    <w:p w:rsidR="00CB53D1" w:rsidRDefault="00CB53D1" w:rsidP="00BA3BE5">
      <w:pPr>
        <w:autoSpaceDE w:val="0"/>
        <w:autoSpaceDN w:val="0"/>
        <w:adjustRightInd w:val="0"/>
        <w:rPr>
          <w:color w:val="0000FF"/>
          <w:lang w:val="fr-FR"/>
        </w:rPr>
      </w:pPr>
    </w:p>
    <w:p w:rsidR="00CB53D1" w:rsidRDefault="00CB53D1" w:rsidP="00BA3BE5">
      <w:pPr>
        <w:autoSpaceDE w:val="0"/>
        <w:autoSpaceDN w:val="0"/>
        <w:adjustRightInd w:val="0"/>
        <w:rPr>
          <w:color w:val="0000FF"/>
          <w:lang w:val="fr-FR"/>
        </w:rPr>
      </w:pPr>
    </w:p>
    <w:p w:rsidR="00CB53D1" w:rsidRDefault="00CB53D1" w:rsidP="00BA3BE5">
      <w:pPr>
        <w:autoSpaceDE w:val="0"/>
        <w:autoSpaceDN w:val="0"/>
        <w:adjustRightInd w:val="0"/>
        <w:rPr>
          <w:color w:val="0000FF"/>
          <w:lang w:val="fr-FR"/>
        </w:rPr>
      </w:pPr>
    </w:p>
    <w:p w:rsidR="00CB53D1" w:rsidRDefault="00CB53D1" w:rsidP="00BA3BE5">
      <w:pPr>
        <w:autoSpaceDE w:val="0"/>
        <w:autoSpaceDN w:val="0"/>
        <w:adjustRightInd w:val="0"/>
        <w:rPr>
          <w:color w:val="0000FF"/>
          <w:lang w:val="fr-FR"/>
        </w:rPr>
      </w:pPr>
    </w:p>
    <w:p w:rsidR="00CB53D1" w:rsidRDefault="00CB53D1" w:rsidP="00BA3BE5">
      <w:pPr>
        <w:autoSpaceDE w:val="0"/>
        <w:autoSpaceDN w:val="0"/>
        <w:adjustRightInd w:val="0"/>
        <w:rPr>
          <w:color w:val="0000FF"/>
          <w:lang w:val="fr-FR"/>
        </w:rPr>
      </w:pPr>
    </w:p>
    <w:p w:rsidR="00CB53D1" w:rsidRPr="008B66ED" w:rsidRDefault="00CB53D1" w:rsidP="00BA3BE5">
      <w:pPr>
        <w:autoSpaceDE w:val="0"/>
        <w:autoSpaceDN w:val="0"/>
        <w:adjustRightInd w:val="0"/>
        <w:rPr>
          <w:color w:val="0000FF"/>
          <w:lang w:val="fr-FR"/>
        </w:rPr>
      </w:pPr>
    </w:p>
    <w:p w:rsidR="00BA3BE5" w:rsidRPr="008B66ED" w:rsidRDefault="00BA3BE5" w:rsidP="00BA3BE5">
      <w:pPr>
        <w:autoSpaceDE w:val="0"/>
        <w:autoSpaceDN w:val="0"/>
        <w:adjustRightInd w:val="0"/>
        <w:rPr>
          <w:color w:val="0000FF"/>
          <w:lang w:val="fr-FR"/>
        </w:rPr>
      </w:pPr>
    </w:p>
    <w:p w:rsidR="00BA3BE5" w:rsidRPr="008B66ED" w:rsidRDefault="00BA3BE5" w:rsidP="00BA3BE5">
      <w:pPr>
        <w:autoSpaceDE w:val="0"/>
        <w:autoSpaceDN w:val="0"/>
        <w:adjustRightInd w:val="0"/>
        <w:rPr>
          <w:color w:val="0000FF"/>
          <w:lang w:val="fr-FR"/>
        </w:rPr>
      </w:pPr>
    </w:p>
    <w:p w:rsidR="00BA3BE5" w:rsidRPr="008B66ED" w:rsidRDefault="00BA3BE5" w:rsidP="00BA3BE5">
      <w:pPr>
        <w:tabs>
          <w:tab w:val="left" w:pos="7200"/>
        </w:tabs>
        <w:rPr>
          <w:b/>
          <w:u w:val="single"/>
          <w:lang w:val="it-IT"/>
        </w:rPr>
      </w:pPr>
      <w:r w:rsidRPr="008B66ED">
        <w:rPr>
          <w:i/>
        </w:rPr>
        <w:t xml:space="preserve">OPERATOR ECONOMIC                                                                </w:t>
      </w:r>
      <w:r w:rsidR="00070354">
        <w:rPr>
          <w:b/>
          <w:bCs/>
          <w:iCs/>
          <w:lang w:val="ro-RO"/>
        </w:rPr>
        <w:t>FORMULAR nr.9</w:t>
      </w:r>
    </w:p>
    <w:p w:rsidR="00BA3BE5" w:rsidRPr="008B66ED" w:rsidRDefault="00BA3BE5" w:rsidP="00BA3BE5">
      <w:pPr>
        <w:jc w:val="both"/>
        <w:rPr>
          <w:lang w:val="it-IT"/>
        </w:rPr>
      </w:pPr>
      <w:r w:rsidRPr="008B66ED">
        <w:rPr>
          <w:lang w:val="it-IT"/>
        </w:rPr>
        <w:t>_____________________</w:t>
      </w:r>
    </w:p>
    <w:p w:rsidR="00BA3BE5" w:rsidRPr="008B66ED" w:rsidRDefault="00BA3BE5" w:rsidP="00BA3BE5">
      <w:pPr>
        <w:jc w:val="both"/>
        <w:rPr>
          <w:i/>
          <w:lang w:val="it-IT"/>
        </w:rPr>
      </w:pPr>
      <w:r w:rsidRPr="008B66ED">
        <w:rPr>
          <w:i/>
          <w:lang w:val="it-IT"/>
        </w:rPr>
        <w:t xml:space="preserve">     (denumirea/numele)</w:t>
      </w:r>
    </w:p>
    <w:p w:rsidR="00BA3BE5" w:rsidRPr="008B66ED" w:rsidRDefault="00BA3BE5" w:rsidP="00BA3BE5">
      <w:pPr>
        <w:autoSpaceDE w:val="0"/>
        <w:autoSpaceDN w:val="0"/>
        <w:adjustRightInd w:val="0"/>
        <w:rPr>
          <w:b/>
          <w:lang w:val="it-IT"/>
        </w:rPr>
      </w:pPr>
    </w:p>
    <w:p w:rsidR="00BA3BE5" w:rsidRPr="008B66ED" w:rsidRDefault="00BA3BE5" w:rsidP="00BA3BE5">
      <w:pPr>
        <w:shd w:val="clear" w:color="auto" w:fill="FFFFFF"/>
        <w:spacing w:after="120" w:line="300" w:lineRule="exact"/>
        <w:ind w:right="-210"/>
        <w:jc w:val="center"/>
        <w:rPr>
          <w:b/>
        </w:rPr>
      </w:pPr>
      <w:r w:rsidRPr="008B66ED">
        <w:rPr>
          <w:b/>
        </w:rPr>
        <w:t>DECLARAŢIE PRIVIND NEÎNCADRAREA ÎN PREVEDERILE</w:t>
      </w:r>
    </w:p>
    <w:p w:rsidR="00BA3BE5" w:rsidRPr="008B66ED" w:rsidRDefault="00BA3BE5" w:rsidP="00BA3BE5">
      <w:pPr>
        <w:shd w:val="clear" w:color="auto" w:fill="FFFFFF"/>
        <w:spacing w:after="120" w:line="300" w:lineRule="exact"/>
        <w:ind w:right="-210"/>
        <w:jc w:val="center"/>
        <w:rPr>
          <w:b/>
        </w:rPr>
      </w:pPr>
      <w:r w:rsidRPr="008B66ED">
        <w:rPr>
          <w:b/>
        </w:rPr>
        <w:t>ART. 167 DIN LEGEA 98/2016</w:t>
      </w:r>
    </w:p>
    <w:p w:rsidR="00BA3BE5" w:rsidRPr="008B66ED" w:rsidRDefault="00BA3BE5" w:rsidP="00BA3BE5">
      <w:pPr>
        <w:shd w:val="clear" w:color="auto" w:fill="FFFFFF"/>
        <w:ind w:right="-216" w:firstLine="720"/>
        <w:contextualSpacing/>
        <w:jc w:val="both"/>
        <w:rPr>
          <w:lang w:val="fr-FR"/>
        </w:rPr>
      </w:pPr>
      <w:r w:rsidRPr="008B66ED">
        <w:rPr>
          <w:lang w:val="fr-FR"/>
        </w:rPr>
        <w:t>Subsemnatul(a).................................................. [</w:t>
      </w:r>
      <w:proofErr w:type="gramStart"/>
      <w:r w:rsidRPr="008B66ED">
        <w:rPr>
          <w:lang w:val="fr-FR"/>
        </w:rPr>
        <w:t>se</w:t>
      </w:r>
      <w:proofErr w:type="gramEnd"/>
      <w:r w:rsidRPr="008B66ED">
        <w:rPr>
          <w:lang w:val="fr-FR"/>
        </w:rPr>
        <w:t xml:space="preserve"> insereaza numele operatorului economic-persoana juridică], în calitate de ofertant/ofertant asociat/candidat/candidat asociat/subcontractant/terț susținător/concurent la procedura de atribuire a contractului de achiziție publică de ……… ......................... </w:t>
      </w:r>
      <w:proofErr w:type="gramStart"/>
      <w:r w:rsidRPr="008B66ED">
        <w:rPr>
          <w:lang w:val="fr-FR"/>
        </w:rPr>
        <w:t>[ se</w:t>
      </w:r>
      <w:proofErr w:type="gramEnd"/>
      <w:r w:rsidRPr="008B66ED">
        <w:rPr>
          <w:lang w:val="fr-FR"/>
        </w:rPr>
        <w:t xml:space="preserve"> menţionează procedura] pentru achizitia de........................................................................... [se inserează, după caz, denumirea produsului</w:t>
      </w:r>
      <w:proofErr w:type="gramStart"/>
      <w:r w:rsidRPr="008B66ED">
        <w:rPr>
          <w:lang w:val="fr-FR"/>
        </w:rPr>
        <w:t>,seviciului</w:t>
      </w:r>
      <w:proofErr w:type="gramEnd"/>
      <w:r w:rsidRPr="008B66ED">
        <w:rPr>
          <w:lang w:val="fr-FR"/>
        </w:rPr>
        <w:t xml:space="preserve"> sau lucrării şi codul CPV], la data de .............. [</w:t>
      </w:r>
      <w:proofErr w:type="gramStart"/>
      <w:r w:rsidRPr="008B66ED">
        <w:rPr>
          <w:lang w:val="fr-FR"/>
        </w:rPr>
        <w:t>se</w:t>
      </w:r>
      <w:proofErr w:type="gramEnd"/>
      <w:r w:rsidRPr="008B66ED">
        <w:rPr>
          <w:lang w:val="fr-FR"/>
        </w:rPr>
        <w:t xml:space="preserve"> inserează data], organizată de................................................ [</w:t>
      </w:r>
      <w:proofErr w:type="gramStart"/>
      <w:r w:rsidRPr="008B66ED">
        <w:rPr>
          <w:lang w:val="fr-FR"/>
        </w:rPr>
        <w:t>se</w:t>
      </w:r>
      <w:proofErr w:type="gramEnd"/>
      <w:r w:rsidRPr="008B66ED">
        <w:rPr>
          <w:lang w:val="fr-FR"/>
        </w:rPr>
        <w:t xml:space="preserve"> inserează numele autorităţii contractante], declar pe propria răspundere, sub sancţiunea excluderii din procedură şi a sancţiunilor aplicate faptei de fals în acte publice, că:</w:t>
      </w:r>
    </w:p>
    <w:p w:rsidR="00BA3BE5" w:rsidRPr="008B66ED" w:rsidRDefault="00BA3BE5" w:rsidP="00BA3BE5">
      <w:pPr>
        <w:shd w:val="clear" w:color="auto" w:fill="FFFFFF"/>
        <w:ind w:right="-216"/>
        <w:contextualSpacing/>
        <w:jc w:val="both"/>
      </w:pPr>
      <w:r w:rsidRPr="008B66ED">
        <w:t>a) nu mi-am încălcat obligaţiile stabilite potrivit art. 51 din Legea 98/2016;</w:t>
      </w:r>
    </w:p>
    <w:p w:rsidR="00BA3BE5" w:rsidRPr="008B66ED" w:rsidRDefault="00BA3BE5" w:rsidP="00BA3BE5">
      <w:pPr>
        <w:shd w:val="clear" w:color="auto" w:fill="FFFFFF"/>
        <w:ind w:right="-216"/>
        <w:contextualSpacing/>
        <w:jc w:val="both"/>
      </w:pPr>
      <w:r w:rsidRPr="008B66ED">
        <w:t>b) nu mă aflu în procedura insolvenţei sau în lichidare, în supraveghere judiciară sau în încetarea activităţii;</w:t>
      </w:r>
    </w:p>
    <w:p w:rsidR="00BA3BE5" w:rsidRPr="008B66ED" w:rsidRDefault="00BA3BE5" w:rsidP="00BA3BE5">
      <w:pPr>
        <w:shd w:val="clear" w:color="auto" w:fill="FFFFFF"/>
        <w:ind w:right="-216"/>
        <w:contextualSpacing/>
        <w:jc w:val="both"/>
      </w:pPr>
      <w:r w:rsidRPr="008B66ED">
        <w:t>c) nu am comis o abatere profesională gravă care îmi pune în discuţie integritatea;</w:t>
      </w:r>
    </w:p>
    <w:p w:rsidR="00BA3BE5" w:rsidRPr="008B66ED" w:rsidRDefault="00BA3BE5" w:rsidP="00BA3BE5">
      <w:pPr>
        <w:shd w:val="clear" w:color="auto" w:fill="FFFFFF"/>
        <w:ind w:right="-216"/>
        <w:contextualSpacing/>
        <w:jc w:val="both"/>
      </w:pPr>
      <w:r w:rsidRPr="008B66ED">
        <w:t>d) nu am încheiat cu alţi operatori economici acorduri care vizează denaturarea concurenţei în cadrul sau în legătură cu procedura în cauză;</w:t>
      </w:r>
    </w:p>
    <w:p w:rsidR="00BA3BE5" w:rsidRPr="008B66ED" w:rsidRDefault="00BA3BE5" w:rsidP="00BA3BE5">
      <w:pPr>
        <w:shd w:val="clear" w:color="auto" w:fill="FFFFFF"/>
        <w:ind w:right="-216"/>
        <w:contextualSpacing/>
        <w:jc w:val="both"/>
        <w:rPr>
          <w:lang w:val="fr-FR"/>
        </w:rPr>
      </w:pPr>
      <w:r w:rsidRPr="008B66ED">
        <w:rPr>
          <w:lang w:val="fr-FR"/>
        </w:rPr>
        <w:t xml:space="preserve">e) nu </w:t>
      </w:r>
      <w:proofErr w:type="gramStart"/>
      <w:r w:rsidRPr="008B66ED">
        <w:rPr>
          <w:lang w:val="fr-FR"/>
        </w:rPr>
        <w:t>ma</w:t>
      </w:r>
      <w:proofErr w:type="gramEnd"/>
      <w:r w:rsidRPr="008B66ED">
        <w:rPr>
          <w:lang w:val="fr-FR"/>
        </w:rPr>
        <w:t xml:space="preserve"> aflu într-o situaţie de conflict de interese în cadrul sau în legătură cu procedura în cauză;</w:t>
      </w:r>
    </w:p>
    <w:p w:rsidR="00BA3BE5" w:rsidRPr="008B66ED" w:rsidRDefault="00BA3BE5" w:rsidP="00BA3BE5">
      <w:pPr>
        <w:shd w:val="clear" w:color="auto" w:fill="FFFFFF"/>
        <w:ind w:right="-216"/>
        <w:contextualSpacing/>
        <w:jc w:val="both"/>
        <w:rPr>
          <w:lang w:val="fr-FR"/>
        </w:rPr>
      </w:pPr>
      <w:r w:rsidRPr="008B66ED">
        <w:rPr>
          <w:lang w:val="fr-FR"/>
        </w:rPr>
        <w:t>f) nu am participat anterior la pregătirea procedurii de atribuire sau participarea mea nu a condus la la distorsionarea concurenței;</w:t>
      </w:r>
    </w:p>
    <w:p w:rsidR="00BA3BE5" w:rsidRPr="008B66ED" w:rsidRDefault="00BA3BE5" w:rsidP="00BA3BE5">
      <w:pPr>
        <w:shd w:val="clear" w:color="auto" w:fill="FFFFFF"/>
        <w:ind w:right="-216"/>
        <w:contextualSpacing/>
        <w:jc w:val="both"/>
        <w:rPr>
          <w:lang w:val="fr-FR"/>
        </w:rPr>
      </w:pPr>
      <w:r w:rsidRPr="008B66ED">
        <w:rPr>
          <w:lang w:val="fr-FR"/>
        </w:rPr>
        <w:t>g) nu am încălcat în mod grav sau repetat obligaţiile principale ce-mi reveneau în cadrul unui contract de achiziţii publice, al unui contract de achiziţii sectoriale sau al unui contract de concesiune încheiate anterior, nu au existat încălcări care să ducă la încetarea anticipată a respectivului contract, plata de daune-interese sau alte sancţiuni comparabile;</w:t>
      </w:r>
    </w:p>
    <w:p w:rsidR="00BA3BE5" w:rsidRPr="008B66ED" w:rsidRDefault="00BA3BE5" w:rsidP="00BA3BE5">
      <w:pPr>
        <w:autoSpaceDE w:val="0"/>
        <w:autoSpaceDN w:val="0"/>
        <w:adjustRightInd w:val="0"/>
        <w:contextualSpacing/>
        <w:jc w:val="both"/>
        <w:rPr>
          <w:lang w:val="fr-FR"/>
        </w:rPr>
      </w:pPr>
      <w:r w:rsidRPr="008B66ED">
        <w:rPr>
          <w:lang w:val="fr-FR"/>
        </w:rPr>
        <w:t>h) nu ma fac vinovat de declaraţii false în conţinutul informaţiilor transmise la solicitarea autorităţii contractante în scopul verificării absenţei motivelor de excludere sau al îndeplinirii criteriilor de calificare şi selecţie, am prezentat informaţiile, sunt în măsură să prezint documentele justificative solicitate;</w:t>
      </w:r>
    </w:p>
    <w:p w:rsidR="00BA3BE5" w:rsidRPr="008B66ED" w:rsidRDefault="00BA3BE5" w:rsidP="00BA3BE5">
      <w:pPr>
        <w:shd w:val="clear" w:color="auto" w:fill="FFFFFF"/>
        <w:ind w:right="-216"/>
        <w:contextualSpacing/>
        <w:jc w:val="both"/>
        <w:rPr>
          <w:lang w:val="fr-FR"/>
        </w:rPr>
      </w:pPr>
      <w:r w:rsidRPr="008B66ED">
        <w:rPr>
          <w:lang w:val="fr-FR"/>
        </w:rPr>
        <w:t>i) nu am încercat să influenţez în mod nelegal procesul decizional al autorităţii contractante, să obţin informaţii confidenţiale care mi-ar putea conferi avantaje nejustificate în cadrul procedurii de atribuire  si nu am furnizat din neglijenţă informaţii eronate care pot avea o influenţă semnificativă asupra deciziilor autorităţii contractante privind excluderea din procedura de atribuire, selectarea sau atribuirea contractului de achiziţie publică/acordului-cadru.</w:t>
      </w:r>
    </w:p>
    <w:p w:rsidR="00BA3BE5" w:rsidRPr="008B66ED" w:rsidRDefault="00BA3BE5" w:rsidP="00BA3BE5">
      <w:pPr>
        <w:shd w:val="clear" w:color="auto" w:fill="FFFFFF"/>
        <w:ind w:right="-216" w:firstLine="720"/>
        <w:contextualSpacing/>
        <w:jc w:val="both"/>
        <w:rPr>
          <w:lang w:val="fr-FR"/>
        </w:rPr>
      </w:pPr>
      <w:r w:rsidRPr="008B66ED">
        <w:rPr>
          <w:lang w:val="fr-FR"/>
        </w:rPr>
        <w:t>Subsemnatul declar că informaţiile furnizate sunt complete şi corecte în fiecare detaliu şi înteleg că autoritatea contractantă are dreptul de a solicita, în scopul verificării şi confirmării declaraţiilor orice documente doveditoare de care dispunem.</w:t>
      </w:r>
    </w:p>
    <w:p w:rsidR="00BA3BE5" w:rsidRPr="008B66ED" w:rsidRDefault="00BA3BE5" w:rsidP="00BA3BE5">
      <w:pPr>
        <w:shd w:val="clear" w:color="auto" w:fill="FFFFFF"/>
        <w:ind w:right="-216" w:firstLine="720"/>
        <w:contextualSpacing/>
        <w:jc w:val="both"/>
        <w:rPr>
          <w:lang w:val="fr-FR"/>
        </w:rPr>
      </w:pPr>
      <w:r w:rsidRPr="008B66ED">
        <w:rPr>
          <w:lang w:val="fr-FR"/>
        </w:rPr>
        <w:t>Înteleg că în cazul în care această declaraţie nu este conformă cu realitatea sunt pasibil de încalcarea prevederilor legislaţiei penale privind falsul în declaraţii.</w:t>
      </w:r>
    </w:p>
    <w:p w:rsidR="00BA3BE5" w:rsidRPr="008B66ED" w:rsidRDefault="00BA3BE5" w:rsidP="00BA3BE5">
      <w:pPr>
        <w:ind w:left="-120" w:right="-210" w:firstLine="120"/>
        <w:contextualSpacing/>
        <w:jc w:val="both"/>
        <w:rPr>
          <w:i/>
        </w:rPr>
      </w:pPr>
      <w:r w:rsidRPr="008B66ED">
        <w:t>Data completării</w:t>
      </w:r>
      <w:r w:rsidRPr="008B66ED">
        <w:tab/>
      </w:r>
      <w:r w:rsidRPr="008B66ED">
        <w:tab/>
      </w:r>
      <w:r w:rsidRPr="008B66ED">
        <w:tab/>
      </w:r>
      <w:r w:rsidRPr="008B66ED">
        <w:tab/>
      </w:r>
      <w:r w:rsidRPr="008B66ED">
        <w:tab/>
      </w:r>
      <w:r w:rsidRPr="008B66ED">
        <w:tab/>
      </w:r>
      <w:r w:rsidRPr="008B66ED">
        <w:tab/>
        <w:t xml:space="preserve">     </w:t>
      </w:r>
      <w:r w:rsidRPr="008B66ED">
        <w:rPr>
          <w:i/>
        </w:rPr>
        <w:t xml:space="preserve">        </w:t>
      </w:r>
    </w:p>
    <w:p w:rsidR="00BA3BE5" w:rsidRPr="008B66ED" w:rsidRDefault="00BA3BE5" w:rsidP="00BA3BE5">
      <w:pPr>
        <w:ind w:left="-120" w:right="-210" w:firstLine="120"/>
        <w:contextualSpacing/>
        <w:jc w:val="center"/>
      </w:pPr>
      <w:r w:rsidRPr="008B66ED">
        <w:t>Operator economic,</w:t>
      </w:r>
    </w:p>
    <w:p w:rsidR="00BA3BE5" w:rsidRPr="008B66ED" w:rsidRDefault="00BA3BE5" w:rsidP="00BA3BE5">
      <w:pPr>
        <w:ind w:left="-120" w:right="-210" w:firstLine="120"/>
        <w:contextualSpacing/>
        <w:jc w:val="center"/>
      </w:pPr>
      <w:r w:rsidRPr="008B66ED">
        <w:t>_________________</w:t>
      </w:r>
    </w:p>
    <w:p w:rsidR="00BA3BE5" w:rsidRPr="008B66ED" w:rsidRDefault="00BA3BE5" w:rsidP="00BA3BE5">
      <w:pPr>
        <w:ind w:left="-120" w:right="-210" w:firstLine="120"/>
        <w:contextualSpacing/>
        <w:jc w:val="center"/>
        <w:rPr>
          <w:i/>
        </w:rPr>
      </w:pPr>
      <w:r w:rsidRPr="008B66ED">
        <w:rPr>
          <w:i/>
        </w:rPr>
        <w:t>(semnatura autorizată)</w:t>
      </w:r>
    </w:p>
    <w:p w:rsidR="00BA3BE5" w:rsidRPr="008B66ED" w:rsidRDefault="00BA3BE5" w:rsidP="00BA3BE5">
      <w:pPr>
        <w:contextualSpacing/>
        <w:rPr>
          <w:lang w:val="it-IT"/>
        </w:rPr>
      </w:pPr>
    </w:p>
    <w:p w:rsidR="00BA3BE5" w:rsidRDefault="00BA3BE5" w:rsidP="00BA3BE5">
      <w:pPr>
        <w:tabs>
          <w:tab w:val="left" w:pos="7200"/>
        </w:tabs>
        <w:rPr>
          <w:lang w:val="it-IT"/>
        </w:rPr>
      </w:pPr>
      <w:r w:rsidRPr="008B66ED">
        <w:rPr>
          <w:lang w:val="it-IT"/>
        </w:rPr>
        <w:t>Nota: se solicită atât ofertantului asociat, subcontractantului cât și terțului susținător.</w:t>
      </w:r>
    </w:p>
    <w:p w:rsidR="00404124" w:rsidRDefault="00404124" w:rsidP="008B724A">
      <w:pPr>
        <w:tabs>
          <w:tab w:val="left" w:pos="7200"/>
        </w:tabs>
        <w:rPr>
          <w:lang w:val="it-IT"/>
        </w:rPr>
      </w:pPr>
    </w:p>
    <w:p w:rsidR="00404124" w:rsidRPr="00120603" w:rsidRDefault="00404124" w:rsidP="00120603">
      <w:pPr>
        <w:spacing w:line="276" w:lineRule="auto"/>
        <w:ind w:right="-1"/>
        <w:jc w:val="right"/>
        <w:rPr>
          <w:rFonts w:eastAsia="MS Mincho"/>
        </w:rPr>
      </w:pPr>
      <w:r w:rsidRPr="00120603">
        <w:rPr>
          <w:rFonts w:eastAsia="MS Mincho"/>
        </w:rPr>
        <w:t>FORMULARUL 1</w:t>
      </w:r>
      <w:r w:rsidR="00070354">
        <w:rPr>
          <w:rFonts w:eastAsia="MS Mincho"/>
        </w:rPr>
        <w:t>0</w:t>
      </w:r>
      <w:r w:rsidRPr="00120603">
        <w:rPr>
          <w:rFonts w:eastAsia="MS Mincho"/>
        </w:rPr>
        <w:t xml:space="preserve">  </w:t>
      </w:r>
      <w:r w:rsidRPr="00C3061E">
        <w:rPr>
          <w:rFonts w:eastAsia="MS Mincho"/>
          <w:b/>
        </w:rPr>
        <w:t>Formular de participare</w:t>
      </w:r>
      <w:r w:rsidR="00B524A8">
        <w:rPr>
          <w:rFonts w:eastAsia="MS Mincho"/>
          <w:b/>
        </w:rPr>
        <w:t xml:space="preserve"> </w:t>
      </w:r>
    </w:p>
    <w:p w:rsidR="00B10260" w:rsidRDefault="00B10260" w:rsidP="00404124">
      <w:pPr>
        <w:spacing w:line="276" w:lineRule="auto"/>
        <w:ind w:right="-1"/>
        <w:rPr>
          <w:rFonts w:eastAsia="MS Mincho"/>
        </w:rPr>
      </w:pPr>
    </w:p>
    <w:tbl>
      <w:tblPr>
        <w:tblW w:w="10490" w:type="dxa"/>
        <w:tblInd w:w="5" w:type="dxa"/>
        <w:shd w:val="clear" w:color="auto" w:fill="FFFFFF"/>
        <w:tblLayout w:type="fixed"/>
        <w:tblLook w:val="0000"/>
      </w:tblPr>
      <w:tblGrid>
        <w:gridCol w:w="4534"/>
        <w:gridCol w:w="2590"/>
        <w:gridCol w:w="1691"/>
        <w:gridCol w:w="927"/>
        <w:gridCol w:w="748"/>
      </w:tblGrid>
      <w:tr w:rsidR="00B10260" w:rsidTr="001F14E5">
        <w:trPr>
          <w:cantSplit/>
          <w:trHeight w:val="240"/>
        </w:trPr>
        <w:tc>
          <w:tcPr>
            <w:tcW w:w="10490" w:type="dxa"/>
            <w:gridSpan w:val="5"/>
            <w:tcBorders>
              <w:top w:val="single" w:sz="4" w:space="0" w:color="333333"/>
              <w:left w:val="single" w:sz="4" w:space="0" w:color="333333"/>
              <w:bottom w:val="single" w:sz="4" w:space="0" w:color="333333"/>
              <w:right w:val="single" w:sz="4" w:space="0" w:color="333333"/>
            </w:tcBorders>
            <w:shd w:val="clear" w:color="auto" w:fill="595959"/>
            <w:tcMar>
              <w:top w:w="0" w:type="dxa"/>
              <w:left w:w="0" w:type="dxa"/>
              <w:bottom w:w="0" w:type="dxa"/>
              <w:right w:w="0" w:type="dxa"/>
            </w:tcMar>
          </w:tcPr>
          <w:p w:rsidR="00B10260" w:rsidRDefault="00B10260" w:rsidP="00854B38">
            <w:pPr>
              <w:jc w:val="both"/>
              <w:rPr>
                <w:rFonts w:ascii="Arial Bold" w:hAnsi="Arial Bold"/>
                <w:color w:val="C5C5C5"/>
                <w:sz w:val="22"/>
                <w:lang w:val="ro-RO" w:eastAsia="ro-RO"/>
              </w:rPr>
            </w:pPr>
            <w:r>
              <w:rPr>
                <w:rFonts w:ascii="Arial Bold" w:hAnsi="Arial Bold"/>
                <w:color w:val="C5C5C5"/>
                <w:sz w:val="22"/>
                <w:lang w:val="ro-RO" w:eastAsia="ro-RO"/>
              </w:rPr>
              <w:t>FORMULAR DE PARTICIPARE        FORMULAR DE PARTICIPARE         FORMULAR DE PARTICIPARE</w:t>
            </w:r>
          </w:p>
        </w:tc>
      </w:tr>
      <w:tr w:rsidR="00B10260" w:rsidTr="001F14E5">
        <w:trPr>
          <w:cantSplit/>
          <w:trHeight w:val="280"/>
        </w:trPr>
        <w:tc>
          <w:tcPr>
            <w:tcW w:w="10490" w:type="dxa"/>
            <w:gridSpan w:val="5"/>
            <w:tcBorders>
              <w:top w:val="single" w:sz="4" w:space="0" w:color="333333"/>
              <w:left w:val="single" w:sz="8" w:space="0" w:color="000000"/>
              <w:bottom w:val="single" w:sz="4" w:space="0" w:color="333333"/>
              <w:right w:val="single" w:sz="8" w:space="0" w:color="000000"/>
            </w:tcBorders>
            <w:shd w:val="clear" w:color="auto" w:fill="FFFFFF"/>
            <w:tcMar>
              <w:top w:w="0" w:type="dxa"/>
              <w:left w:w="0" w:type="dxa"/>
              <w:bottom w:w="0" w:type="dxa"/>
              <w:right w:w="0" w:type="dxa"/>
            </w:tcMar>
          </w:tcPr>
          <w:p w:rsidR="00B10260" w:rsidRDefault="00B10260" w:rsidP="00854B38"/>
        </w:tc>
      </w:tr>
      <w:tr w:rsidR="00B10260" w:rsidTr="001F14E5">
        <w:trPr>
          <w:cantSplit/>
          <w:trHeight w:val="600"/>
        </w:trPr>
        <w:tc>
          <w:tcPr>
            <w:tcW w:w="10490" w:type="dxa"/>
            <w:gridSpan w:val="5"/>
            <w:tcBorders>
              <w:top w:val="single" w:sz="4" w:space="0" w:color="333333"/>
              <w:left w:val="single" w:sz="4" w:space="0" w:color="333333"/>
              <w:bottom w:val="single" w:sz="4" w:space="0" w:color="333333"/>
              <w:right w:val="single" w:sz="4" w:space="0" w:color="333333"/>
            </w:tcBorders>
            <w:shd w:val="clear" w:color="auto" w:fill="E6E6E6"/>
            <w:tcMar>
              <w:top w:w="0" w:type="dxa"/>
              <w:left w:w="0" w:type="dxa"/>
              <w:bottom w:w="0" w:type="dxa"/>
              <w:right w:w="0" w:type="dxa"/>
            </w:tcMar>
          </w:tcPr>
          <w:p w:rsidR="00B10260" w:rsidRDefault="00B10260" w:rsidP="00854B38">
            <w:pPr>
              <w:jc w:val="center"/>
              <w:rPr>
                <w:rFonts w:ascii="Arial Bold" w:hAnsi="Arial Bold"/>
                <w:color w:val="585858"/>
                <w:sz w:val="28"/>
                <w:lang w:val="ro-RO" w:eastAsia="ro-RO"/>
              </w:rPr>
            </w:pPr>
            <w:r>
              <w:rPr>
                <w:rFonts w:ascii="Arial Bold" w:hAnsi="Arial Bold"/>
                <w:color w:val="585858"/>
                <w:sz w:val="28"/>
                <w:lang w:val="ro-RO" w:eastAsia="ro-RO"/>
              </w:rPr>
              <w:t>CONCURS DE SOLUŢII</w:t>
            </w:r>
          </w:p>
          <w:p w:rsidR="00B10260" w:rsidRPr="003366EE" w:rsidRDefault="00B10260" w:rsidP="00854B38">
            <w:pPr>
              <w:jc w:val="center"/>
              <w:rPr>
                <w:rFonts w:ascii="Arial Bold" w:hAnsi="Arial Bold"/>
                <w:color w:val="585858"/>
                <w:sz w:val="28"/>
                <w:lang w:val="ro-RO" w:eastAsia="ro-RO"/>
              </w:rPr>
            </w:pPr>
          </w:p>
          <w:p w:rsidR="00B10260" w:rsidRDefault="00B10260" w:rsidP="00854B38">
            <w:pPr>
              <w:jc w:val="center"/>
              <w:rPr>
                <w:rFonts w:ascii="Arial Bold" w:hAnsi="Arial Bold"/>
                <w:lang w:val="ro-RO" w:eastAsia="ro-RO"/>
              </w:rPr>
            </w:pPr>
            <w:r w:rsidRPr="00A236F7">
              <w:rPr>
                <w:rFonts w:ascii="Arial" w:hAnsi="Arial" w:cs="Arial"/>
                <w:b/>
              </w:rPr>
              <w:t>Regenerarea urbană a spațiilor publice din cartierele de locuințe colective ale municipiului Aiud – Microraion, Sergent Hațegan, Transilvaniei și Gheorghe Doja</w:t>
            </w:r>
            <w:r>
              <w:rPr>
                <w:rFonts w:ascii="Arial Bold" w:hAnsi="Arial Bold"/>
                <w:lang w:val="ro-RO" w:eastAsia="ro-RO"/>
              </w:rPr>
              <w:t xml:space="preserve"> </w:t>
            </w:r>
          </w:p>
          <w:p w:rsidR="00B10260" w:rsidRPr="003366EE" w:rsidRDefault="00B10260" w:rsidP="00854B38">
            <w:pPr>
              <w:jc w:val="center"/>
              <w:rPr>
                <w:rFonts w:ascii="Arial Bold" w:hAnsi="Arial Bold"/>
                <w:lang w:val="ro-RO" w:eastAsia="ro-RO"/>
              </w:rPr>
            </w:pPr>
          </w:p>
        </w:tc>
      </w:tr>
      <w:tr w:rsidR="00B10260" w:rsidTr="001F14E5">
        <w:trPr>
          <w:cantSplit/>
          <w:trHeight w:val="1160"/>
        </w:trPr>
        <w:tc>
          <w:tcPr>
            <w:tcW w:w="10490" w:type="dxa"/>
            <w:gridSpan w:val="5"/>
            <w:tcBorders>
              <w:top w:val="single" w:sz="4" w:space="0" w:color="333333"/>
              <w:left w:val="single" w:sz="8" w:space="0" w:color="000000"/>
              <w:bottom w:val="single" w:sz="4" w:space="0" w:color="333333"/>
              <w:right w:val="single" w:sz="8" w:space="0" w:color="000000"/>
            </w:tcBorders>
            <w:shd w:val="clear" w:color="auto" w:fill="FFFFFF"/>
            <w:tcMar>
              <w:top w:w="0" w:type="dxa"/>
              <w:left w:w="0" w:type="dxa"/>
              <w:bottom w:w="0" w:type="dxa"/>
              <w:right w:w="0" w:type="dxa"/>
            </w:tcMar>
          </w:tcPr>
          <w:p w:rsidR="00B10260" w:rsidRDefault="00B10260" w:rsidP="00854B38">
            <w:pPr>
              <w:rPr>
                <w:rFonts w:ascii="Arial" w:hAnsi="Arial"/>
                <w:sz w:val="18"/>
                <w:lang w:val="ro-RO" w:eastAsia="ro-RO"/>
              </w:rPr>
            </w:pPr>
          </w:p>
          <w:p w:rsidR="00B10260" w:rsidRDefault="00B10260" w:rsidP="00854B38">
            <w:pPr>
              <w:jc w:val="both"/>
              <w:rPr>
                <w:rFonts w:ascii="Arial Bold" w:hAnsi="Arial Bold"/>
                <w:sz w:val="22"/>
                <w:lang w:val="ro-RO" w:eastAsia="ro-RO"/>
              </w:rPr>
            </w:pPr>
            <w:r>
              <w:rPr>
                <w:rFonts w:ascii="Arial Bold" w:hAnsi="Arial Bold"/>
                <w:sz w:val="22"/>
                <w:lang w:val="ro-RO" w:eastAsia="ro-RO"/>
              </w:rPr>
              <w:t>BIROU INDIVIDUAL DE ARHITECTURĂ (RO) SAU FORMA LEGAL</w:t>
            </w:r>
            <w:r>
              <w:rPr>
                <w:rFonts w:ascii="Arial Bold" w:hAnsi="Arial Bold"/>
                <w:sz w:val="22"/>
                <w:lang w:val="ro-RO"/>
              </w:rPr>
              <w:t>Ă</w:t>
            </w:r>
            <w:r>
              <w:rPr>
                <w:rFonts w:ascii="Arial Bold" w:hAnsi="Arial Bold"/>
                <w:sz w:val="22"/>
                <w:lang w:val="ro-RO" w:eastAsia="ro-RO"/>
              </w:rPr>
              <w:t xml:space="preserve"> DE EXERCITARE A PROFESIEI DE ARHITECT, POTRIVIT LEGISLAȚIEI NAȚIONALE A STATULUI DE PROVENIENȚĂ – </w:t>
            </w:r>
          </w:p>
          <w:p w:rsidR="00B10260" w:rsidRDefault="00B10260" w:rsidP="00B10260">
            <w:pPr>
              <w:numPr>
                <w:ilvl w:val="0"/>
                <w:numId w:val="35"/>
              </w:numPr>
              <w:ind w:hanging="110"/>
              <w:jc w:val="both"/>
              <w:rPr>
                <w:rFonts w:ascii="Arial Bold" w:hAnsi="Arial Bold"/>
                <w:sz w:val="22"/>
                <w:lang w:val="ro-RO" w:eastAsia="ro-RO"/>
              </w:rPr>
            </w:pPr>
            <w:r>
              <w:rPr>
                <w:rFonts w:ascii="Arial Bold" w:hAnsi="Arial Bold"/>
                <w:sz w:val="22"/>
                <w:lang w:val="ro-RO" w:eastAsia="ro-RO"/>
              </w:rPr>
              <w:t>CONCURENT UNIC SAU LIDER DE ASOCIERE</w:t>
            </w:r>
          </w:p>
          <w:p w:rsidR="00B10260" w:rsidRDefault="00B10260" w:rsidP="00854B38"/>
        </w:tc>
      </w:tr>
      <w:tr w:rsidR="00B10260" w:rsidTr="001F14E5">
        <w:trPr>
          <w:cantSplit/>
          <w:trHeight w:val="440"/>
        </w:trPr>
        <w:tc>
          <w:tcPr>
            <w:tcW w:w="10490" w:type="dxa"/>
            <w:gridSpan w:val="5"/>
            <w:tcBorders>
              <w:top w:val="single" w:sz="4" w:space="0" w:color="333333"/>
              <w:left w:val="single" w:sz="4" w:space="0" w:color="333333"/>
              <w:bottom w:val="single" w:sz="4" w:space="0" w:color="333333"/>
              <w:right w:val="single" w:sz="4" w:space="0" w:color="333333"/>
            </w:tcBorders>
            <w:shd w:val="clear" w:color="auto" w:fill="E6E6E6"/>
            <w:tcMar>
              <w:top w:w="0" w:type="dxa"/>
              <w:left w:w="0" w:type="dxa"/>
              <w:bottom w:w="0" w:type="dxa"/>
              <w:right w:w="0" w:type="dxa"/>
            </w:tcMar>
          </w:tcPr>
          <w:p w:rsidR="00B10260" w:rsidRDefault="00B10260" w:rsidP="00854B38">
            <w:pPr>
              <w:rPr>
                <w:rFonts w:ascii="Arial Bold" w:hAnsi="Arial Bold" w:cs="Arial Bold"/>
                <w:sz w:val="20"/>
                <w:lang w:val="ro-RO" w:eastAsia="ro-RO"/>
              </w:rPr>
            </w:pPr>
            <w:r>
              <w:rPr>
                <w:rFonts w:ascii="Arial Bold" w:hAnsi="Arial Bold" w:cs="Arial Bold"/>
                <w:sz w:val="20"/>
                <w:lang w:val="ro-RO" w:eastAsia="ro-RO"/>
              </w:rPr>
              <w:t>Denumire birou / Nume persoană</w:t>
            </w:r>
          </w:p>
          <w:p w:rsidR="00B10260" w:rsidRDefault="00B10260" w:rsidP="00854B38">
            <w:pPr>
              <w:rPr>
                <w:rFonts w:ascii="Arial Bold" w:hAnsi="Arial Bold" w:cs="Arial Bold"/>
              </w:rPr>
            </w:pPr>
          </w:p>
        </w:tc>
      </w:tr>
      <w:tr w:rsidR="00B10260" w:rsidTr="001F14E5">
        <w:trPr>
          <w:cantSplit/>
          <w:trHeight w:val="440"/>
        </w:trPr>
        <w:tc>
          <w:tcPr>
            <w:tcW w:w="4534" w:type="dxa"/>
            <w:tcBorders>
              <w:top w:val="single" w:sz="4" w:space="0" w:color="333333"/>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10260" w:rsidRDefault="00B10260" w:rsidP="00854B38">
            <w:pPr>
              <w:rPr>
                <w:rFonts w:ascii="Arial Bold" w:hAnsi="Arial Bold" w:cs="Arial Bold"/>
                <w:sz w:val="20"/>
                <w:lang w:val="ro-RO" w:eastAsia="ro-RO"/>
              </w:rPr>
            </w:pPr>
            <w:r>
              <w:rPr>
                <w:rFonts w:ascii="Arial Bold" w:hAnsi="Arial Bold" w:cs="Arial Bold"/>
                <w:sz w:val="20"/>
                <w:lang w:val="ro-RO" w:eastAsia="ro-RO"/>
              </w:rPr>
              <w:t>Act de identitate titular birou sau persoană</w:t>
            </w:r>
          </w:p>
          <w:p w:rsidR="00B10260" w:rsidRDefault="00B10260" w:rsidP="00854B38">
            <w:pPr>
              <w:rPr>
                <w:rFonts w:ascii="Arial Bold" w:hAnsi="Arial Bold" w:cs="Arial Bold"/>
              </w:rPr>
            </w:pPr>
          </w:p>
        </w:tc>
        <w:tc>
          <w:tcPr>
            <w:tcW w:w="2590" w:type="dxa"/>
            <w:tcBorders>
              <w:top w:val="single" w:sz="4" w:space="0" w:color="333333"/>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10260" w:rsidRDefault="00B10260" w:rsidP="00854B38">
            <w:pPr>
              <w:rPr>
                <w:rFonts w:ascii="Arial Bold" w:hAnsi="Arial Bold" w:cs="Arial Bold"/>
                <w:sz w:val="20"/>
                <w:lang w:val="ro-RO" w:eastAsia="ro-RO"/>
              </w:rPr>
            </w:pPr>
            <w:r>
              <w:rPr>
                <w:rFonts w:ascii="Arial Bold" w:hAnsi="Arial Bold" w:cs="Arial Bold"/>
                <w:sz w:val="20"/>
                <w:lang w:val="ro-RO" w:eastAsia="ro-RO"/>
              </w:rPr>
              <w:t>Seria</w:t>
            </w:r>
          </w:p>
        </w:tc>
        <w:tc>
          <w:tcPr>
            <w:tcW w:w="3366" w:type="dxa"/>
            <w:gridSpan w:val="3"/>
            <w:tcBorders>
              <w:top w:val="single" w:sz="4" w:space="0" w:color="333333"/>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10260" w:rsidRDefault="00B10260" w:rsidP="00854B38">
            <w:pPr>
              <w:rPr>
                <w:rFonts w:ascii="Arial Bold" w:hAnsi="Arial Bold" w:cs="Arial Bold"/>
                <w:sz w:val="20"/>
                <w:lang w:val="ro-RO" w:eastAsia="ro-RO"/>
              </w:rPr>
            </w:pPr>
            <w:r>
              <w:rPr>
                <w:rFonts w:ascii="Arial Bold" w:hAnsi="Arial Bold" w:cs="Arial Bold"/>
                <w:sz w:val="20"/>
                <w:lang w:val="ro-RO" w:eastAsia="ro-RO"/>
              </w:rPr>
              <w:t>Nr.</w:t>
            </w:r>
          </w:p>
        </w:tc>
      </w:tr>
      <w:tr w:rsidR="00B10260" w:rsidTr="001F14E5">
        <w:trPr>
          <w:cantSplit/>
          <w:trHeight w:val="409"/>
        </w:trPr>
        <w:tc>
          <w:tcPr>
            <w:tcW w:w="10490" w:type="dxa"/>
            <w:gridSpan w:val="5"/>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10260" w:rsidRDefault="00B10260" w:rsidP="00854B38">
            <w:pPr>
              <w:rPr>
                <w:rFonts w:ascii="Arial Bold" w:hAnsi="Arial Bold" w:cs="Arial Bold"/>
                <w:sz w:val="20"/>
                <w:lang w:val="ro-RO" w:eastAsia="ro-RO"/>
              </w:rPr>
            </w:pPr>
            <w:r>
              <w:rPr>
                <w:rFonts w:ascii="Arial Bold" w:hAnsi="Arial Bold" w:cs="Arial Bold"/>
                <w:sz w:val="20"/>
                <w:lang w:val="ro-RO" w:eastAsia="ro-RO"/>
              </w:rPr>
              <w:t>Număr Tabloul Naţional al Arhitec</w:t>
            </w:r>
            <w:r>
              <w:rPr>
                <w:rFonts w:ascii="Arial Bold" w:hAnsi="Arial Bold" w:cs="Arial Bold"/>
                <w:sz w:val="20"/>
                <w:lang w:val="ro-RO"/>
              </w:rPr>
              <w:t>ț</w:t>
            </w:r>
            <w:r>
              <w:rPr>
                <w:rFonts w:ascii="Arial Bold" w:hAnsi="Arial Bold" w:cs="Arial Bold"/>
                <w:sz w:val="20"/>
                <w:lang w:val="ro-RO" w:eastAsia="ro-RO"/>
              </w:rPr>
              <w:t>ilor sau similar din ţara de provenien</w:t>
            </w:r>
            <w:r>
              <w:rPr>
                <w:rFonts w:ascii="Arial Bold" w:hAnsi="Arial Bold" w:cs="Arial Bold"/>
                <w:sz w:val="20"/>
                <w:lang w:val="ro-RO"/>
              </w:rPr>
              <w:t>ță</w:t>
            </w:r>
            <w:r>
              <w:rPr>
                <w:rFonts w:ascii="Arial Bold" w:hAnsi="Arial Bold" w:cs="Arial Bold"/>
                <w:sz w:val="20"/>
                <w:lang w:val="ro-RO" w:eastAsia="ro-RO"/>
              </w:rPr>
              <w:t xml:space="preserve"> </w:t>
            </w:r>
          </w:p>
        </w:tc>
      </w:tr>
      <w:tr w:rsidR="00B10260" w:rsidTr="001F14E5">
        <w:trPr>
          <w:cantSplit/>
          <w:trHeight w:val="409"/>
        </w:trPr>
        <w:tc>
          <w:tcPr>
            <w:tcW w:w="10490" w:type="dxa"/>
            <w:gridSpan w:val="5"/>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10260" w:rsidRDefault="00B10260" w:rsidP="00854B38">
            <w:pPr>
              <w:rPr>
                <w:rFonts w:ascii="Arial Bold" w:hAnsi="Arial Bold" w:cs="Arial Bold"/>
                <w:b/>
                <w:sz w:val="20"/>
                <w:lang w:val="en-US"/>
              </w:rPr>
            </w:pPr>
            <w:r>
              <w:rPr>
                <w:rFonts w:ascii="Arial Bold" w:hAnsi="Arial Bold" w:cs="Arial Bold"/>
                <w:b/>
                <w:sz w:val="20"/>
                <w:lang w:val="en-US"/>
              </w:rPr>
              <w:t>Filiala OAR</w:t>
            </w:r>
          </w:p>
        </w:tc>
      </w:tr>
      <w:tr w:rsidR="00B10260" w:rsidTr="001F14E5">
        <w:trPr>
          <w:cantSplit/>
          <w:trHeight w:val="402"/>
        </w:trPr>
        <w:tc>
          <w:tcPr>
            <w:tcW w:w="10490" w:type="dxa"/>
            <w:gridSpan w:val="5"/>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10260" w:rsidRDefault="00B10260" w:rsidP="00854B38">
            <w:pPr>
              <w:rPr>
                <w:rFonts w:ascii="Arial Bold" w:hAnsi="Arial Bold" w:cs="Arial Bold"/>
                <w:sz w:val="20"/>
                <w:lang w:val="ro-RO" w:eastAsia="ro-RO"/>
              </w:rPr>
            </w:pPr>
            <w:r>
              <w:rPr>
                <w:rFonts w:ascii="Arial Bold" w:hAnsi="Arial Bold" w:cs="Arial Bold"/>
                <w:sz w:val="20"/>
                <w:lang w:val="ro-RO" w:eastAsia="ro-RO"/>
              </w:rPr>
              <w:t>Adresa profesională</w:t>
            </w:r>
          </w:p>
        </w:tc>
      </w:tr>
      <w:tr w:rsidR="00B10260" w:rsidTr="001F14E5">
        <w:trPr>
          <w:cantSplit/>
          <w:trHeight w:val="407"/>
        </w:trPr>
        <w:tc>
          <w:tcPr>
            <w:tcW w:w="10490" w:type="dxa"/>
            <w:gridSpan w:val="5"/>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10260" w:rsidRDefault="00B10260" w:rsidP="00854B38">
            <w:pPr>
              <w:rPr>
                <w:rFonts w:ascii="Arial Bold" w:hAnsi="Arial Bold" w:cs="Arial Bold"/>
                <w:sz w:val="20"/>
                <w:lang w:val="ro-RO" w:eastAsia="ro-RO"/>
              </w:rPr>
            </w:pPr>
            <w:r>
              <w:rPr>
                <w:rFonts w:ascii="Arial Bold" w:hAnsi="Arial Bold" w:cs="Arial Bold"/>
                <w:sz w:val="20"/>
                <w:lang w:val="ro-RO" w:eastAsia="ro-RO"/>
              </w:rPr>
              <w:t>Telefon, fax</w:t>
            </w:r>
          </w:p>
        </w:tc>
      </w:tr>
      <w:tr w:rsidR="00B10260" w:rsidTr="001F14E5">
        <w:trPr>
          <w:cantSplit/>
          <w:trHeight w:val="413"/>
        </w:trPr>
        <w:tc>
          <w:tcPr>
            <w:tcW w:w="10490" w:type="dxa"/>
            <w:gridSpan w:val="5"/>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10260" w:rsidRDefault="00B10260" w:rsidP="00854B38">
            <w:pPr>
              <w:rPr>
                <w:rFonts w:ascii="Arial Bold" w:hAnsi="Arial Bold" w:cs="Arial Bold"/>
                <w:sz w:val="20"/>
                <w:lang w:val="ro-RO" w:eastAsia="ro-RO"/>
              </w:rPr>
            </w:pPr>
            <w:r>
              <w:rPr>
                <w:rFonts w:ascii="Arial Bold" w:hAnsi="Arial Bold" w:cs="Arial Bold"/>
                <w:sz w:val="20"/>
                <w:lang w:val="ro-RO" w:eastAsia="ro-RO"/>
              </w:rPr>
              <w:t>E-mail</w:t>
            </w:r>
          </w:p>
        </w:tc>
      </w:tr>
      <w:tr w:rsidR="00B10260" w:rsidTr="001F14E5">
        <w:trPr>
          <w:cantSplit/>
          <w:trHeight w:val="640"/>
        </w:trPr>
        <w:tc>
          <w:tcPr>
            <w:tcW w:w="10490" w:type="dxa"/>
            <w:gridSpan w:val="5"/>
            <w:tcBorders>
              <w:top w:val="single" w:sz="4" w:space="0" w:color="000000"/>
              <w:left w:val="single" w:sz="8" w:space="0" w:color="000000"/>
              <w:bottom w:val="single" w:sz="4" w:space="0" w:color="000000"/>
              <w:right w:val="single" w:sz="8" w:space="0" w:color="000000"/>
            </w:tcBorders>
            <w:shd w:val="clear" w:color="auto" w:fill="FFFFFF"/>
            <w:tcMar>
              <w:top w:w="0" w:type="dxa"/>
              <w:left w:w="0" w:type="dxa"/>
              <w:bottom w:w="0" w:type="dxa"/>
              <w:right w:w="0" w:type="dxa"/>
            </w:tcMar>
          </w:tcPr>
          <w:p w:rsidR="00B10260" w:rsidRDefault="00B10260" w:rsidP="00854B38">
            <w:pPr>
              <w:rPr>
                <w:rFonts w:ascii="Arial" w:hAnsi="Arial"/>
                <w:sz w:val="18"/>
                <w:lang w:val="ro-RO" w:eastAsia="ro-RO"/>
              </w:rPr>
            </w:pPr>
          </w:p>
          <w:p w:rsidR="00B10260" w:rsidRDefault="00B10260" w:rsidP="00854B38">
            <w:pPr>
              <w:rPr>
                <w:rFonts w:ascii="Arial Bold" w:hAnsi="Arial Bold"/>
                <w:sz w:val="20"/>
                <w:lang w:val="ro-RO" w:eastAsia="ro-RO"/>
              </w:rPr>
            </w:pPr>
            <w:r>
              <w:rPr>
                <w:rFonts w:ascii="Arial Bold" w:hAnsi="Arial Bold"/>
                <w:sz w:val="20"/>
                <w:lang w:val="ro-RO" w:eastAsia="ro-RO"/>
              </w:rPr>
              <w:t>DECLARAŢIE AUTORAT</w:t>
            </w:r>
          </w:p>
          <w:p w:rsidR="00B10260" w:rsidRDefault="00B10260" w:rsidP="00854B38"/>
        </w:tc>
      </w:tr>
      <w:tr w:rsidR="00B10260" w:rsidTr="001F14E5">
        <w:trPr>
          <w:cantSplit/>
          <w:trHeight w:val="315"/>
        </w:trPr>
        <w:tc>
          <w:tcPr>
            <w:tcW w:w="10490" w:type="dxa"/>
            <w:gridSpan w:val="5"/>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10260" w:rsidRDefault="00B10260" w:rsidP="00854B38">
            <w:pPr>
              <w:rPr>
                <w:rFonts w:ascii="Arial Bold" w:hAnsi="Arial Bold"/>
                <w:sz w:val="20"/>
                <w:lang w:val="ro-RO" w:eastAsia="ro-RO"/>
              </w:rPr>
            </w:pPr>
            <w:r>
              <w:rPr>
                <w:rFonts w:ascii="Arial Bold" w:hAnsi="Arial Bold"/>
                <w:sz w:val="20"/>
                <w:lang w:val="ro-RO" w:eastAsia="ro-RO"/>
              </w:rPr>
              <w:t>Autor principal</w:t>
            </w:r>
          </w:p>
        </w:tc>
      </w:tr>
      <w:tr w:rsidR="00B10260" w:rsidTr="001F14E5">
        <w:trPr>
          <w:cantSplit/>
          <w:trHeight w:val="264"/>
        </w:trPr>
        <w:tc>
          <w:tcPr>
            <w:tcW w:w="10490" w:type="dxa"/>
            <w:gridSpan w:val="5"/>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10260" w:rsidRDefault="00B10260" w:rsidP="00854B38">
            <w:pPr>
              <w:rPr>
                <w:rFonts w:ascii="Arial Bold" w:hAnsi="Arial Bold"/>
                <w:sz w:val="20"/>
                <w:lang w:val="ro-RO" w:eastAsia="ro-RO"/>
              </w:rPr>
            </w:pPr>
            <w:r>
              <w:rPr>
                <w:rFonts w:ascii="Arial Bold" w:hAnsi="Arial Bold"/>
                <w:sz w:val="20"/>
                <w:lang w:val="ro-RO" w:eastAsia="ro-RO"/>
              </w:rPr>
              <w:t>Coautori</w:t>
            </w:r>
          </w:p>
        </w:tc>
      </w:tr>
      <w:tr w:rsidR="00B10260" w:rsidTr="001F14E5">
        <w:trPr>
          <w:cantSplit/>
          <w:trHeight w:val="269"/>
        </w:trPr>
        <w:tc>
          <w:tcPr>
            <w:tcW w:w="10490" w:type="dxa"/>
            <w:gridSpan w:val="5"/>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10260" w:rsidRDefault="00B10260" w:rsidP="00854B38">
            <w:pPr>
              <w:rPr>
                <w:rFonts w:ascii="Arial Bold" w:hAnsi="Arial Bold"/>
                <w:sz w:val="20"/>
                <w:lang w:val="ro-RO" w:eastAsia="ro-RO"/>
              </w:rPr>
            </w:pPr>
            <w:r>
              <w:rPr>
                <w:rFonts w:ascii="Arial Bold" w:hAnsi="Arial Bold"/>
                <w:sz w:val="20"/>
                <w:lang w:val="ro-RO" w:eastAsia="ro-RO"/>
              </w:rPr>
              <w:t>Colaboratori arhitectură</w:t>
            </w:r>
          </w:p>
        </w:tc>
      </w:tr>
      <w:tr w:rsidR="00B10260" w:rsidTr="001F14E5">
        <w:trPr>
          <w:cantSplit/>
          <w:trHeight w:val="272"/>
        </w:trPr>
        <w:tc>
          <w:tcPr>
            <w:tcW w:w="10490" w:type="dxa"/>
            <w:gridSpan w:val="5"/>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10260" w:rsidRDefault="00B10260" w:rsidP="00854B38">
            <w:pPr>
              <w:rPr>
                <w:rFonts w:ascii="Arial Bold" w:hAnsi="Arial Bold"/>
                <w:sz w:val="20"/>
                <w:lang w:val="ro-RO" w:eastAsia="ro-RO"/>
              </w:rPr>
            </w:pPr>
            <w:r>
              <w:rPr>
                <w:rFonts w:ascii="Arial Bold" w:hAnsi="Arial Bold"/>
                <w:sz w:val="20"/>
                <w:lang w:val="ro-RO" w:eastAsia="ro-RO"/>
              </w:rPr>
              <w:t>Colaboratori specialități</w:t>
            </w:r>
          </w:p>
        </w:tc>
      </w:tr>
      <w:tr w:rsidR="00B10260" w:rsidTr="001F14E5">
        <w:trPr>
          <w:cantSplit/>
          <w:trHeight w:val="640"/>
        </w:trPr>
        <w:tc>
          <w:tcPr>
            <w:tcW w:w="10490" w:type="dxa"/>
            <w:gridSpan w:val="5"/>
            <w:tcBorders>
              <w:top w:val="single" w:sz="4" w:space="0" w:color="000000"/>
              <w:left w:val="single" w:sz="8" w:space="0" w:color="000000"/>
              <w:bottom w:val="single" w:sz="4" w:space="0" w:color="000000"/>
              <w:right w:val="single" w:sz="8" w:space="0" w:color="000000"/>
            </w:tcBorders>
            <w:shd w:val="clear" w:color="auto" w:fill="FFFFFF"/>
            <w:tcMar>
              <w:top w:w="0" w:type="dxa"/>
              <w:left w:w="0" w:type="dxa"/>
              <w:bottom w:w="0" w:type="dxa"/>
              <w:right w:w="0" w:type="dxa"/>
            </w:tcMar>
          </w:tcPr>
          <w:p w:rsidR="00B10260" w:rsidRDefault="00B10260" w:rsidP="00854B38">
            <w:pPr>
              <w:rPr>
                <w:rFonts w:ascii="Arial" w:hAnsi="Arial"/>
                <w:sz w:val="18"/>
                <w:lang w:val="ro-RO" w:eastAsia="ro-RO"/>
              </w:rPr>
            </w:pPr>
          </w:p>
          <w:p w:rsidR="00B10260" w:rsidRDefault="00B10260" w:rsidP="00854B38">
            <w:pPr>
              <w:rPr>
                <w:rFonts w:ascii="Arial Bold" w:hAnsi="Arial Bold"/>
                <w:sz w:val="20"/>
                <w:lang w:val="ro-RO" w:eastAsia="ro-RO"/>
              </w:rPr>
            </w:pPr>
            <w:r>
              <w:rPr>
                <w:rFonts w:ascii="Arial Bold" w:hAnsi="Arial Bold"/>
                <w:sz w:val="20"/>
                <w:lang w:val="ro-RO" w:eastAsia="ro-RO"/>
              </w:rPr>
              <w:t>DECLARAŢIE ASOCIERE (DACĂ E CAZUL)</w:t>
            </w:r>
          </w:p>
          <w:p w:rsidR="00B10260" w:rsidRDefault="00B10260" w:rsidP="00854B38"/>
        </w:tc>
      </w:tr>
      <w:tr w:rsidR="00B10260" w:rsidTr="001F14E5">
        <w:trPr>
          <w:cantSplit/>
          <w:trHeight w:val="440"/>
        </w:trPr>
        <w:tc>
          <w:tcPr>
            <w:tcW w:w="10490" w:type="dxa"/>
            <w:gridSpan w:val="5"/>
            <w:tcBorders>
              <w:top w:val="single" w:sz="4" w:space="0" w:color="000000"/>
              <w:left w:val="single" w:sz="8" w:space="0" w:color="000000"/>
              <w:bottom w:val="single" w:sz="4" w:space="0" w:color="000000"/>
              <w:right w:val="single" w:sz="8" w:space="0" w:color="000000"/>
            </w:tcBorders>
            <w:shd w:val="clear" w:color="auto" w:fill="E6E6E6"/>
            <w:tcMar>
              <w:top w:w="0" w:type="dxa"/>
              <w:left w:w="0" w:type="dxa"/>
              <w:bottom w:w="0" w:type="dxa"/>
              <w:right w:w="0" w:type="dxa"/>
            </w:tcMar>
          </w:tcPr>
          <w:p w:rsidR="00B10260" w:rsidRDefault="00B10260" w:rsidP="00854B38">
            <w:pPr>
              <w:rPr>
                <w:rFonts w:ascii="Arial Bold" w:hAnsi="Arial Bold"/>
                <w:sz w:val="20"/>
                <w:lang w:val="ro-RO" w:eastAsia="ro-RO"/>
              </w:rPr>
            </w:pPr>
            <w:r>
              <w:rPr>
                <w:rFonts w:ascii="Arial Bold" w:hAnsi="Arial Bold"/>
                <w:sz w:val="20"/>
                <w:lang w:val="ro-RO" w:eastAsia="ro-RO"/>
              </w:rPr>
              <w:t>NUME, STATUT JURIDIC, CONTRIBUŢIE ÎN PROIECT</w:t>
            </w:r>
          </w:p>
          <w:p w:rsidR="00B10260" w:rsidRDefault="00B10260" w:rsidP="00854B38"/>
        </w:tc>
      </w:tr>
      <w:tr w:rsidR="00B10260" w:rsidTr="001F14E5">
        <w:trPr>
          <w:cantSplit/>
          <w:trHeight w:val="440"/>
        </w:trPr>
        <w:tc>
          <w:tcPr>
            <w:tcW w:w="10490" w:type="dxa"/>
            <w:gridSpan w:val="5"/>
            <w:tcBorders>
              <w:top w:val="single" w:sz="4" w:space="0" w:color="000000"/>
              <w:left w:val="single" w:sz="8" w:space="0" w:color="000000"/>
              <w:bottom w:val="single" w:sz="4" w:space="0" w:color="000000"/>
              <w:right w:val="single" w:sz="8" w:space="0" w:color="000000"/>
            </w:tcBorders>
            <w:shd w:val="clear" w:color="auto" w:fill="E6E6E6"/>
            <w:tcMar>
              <w:top w:w="0" w:type="dxa"/>
              <w:left w:w="0" w:type="dxa"/>
              <w:bottom w:w="0" w:type="dxa"/>
              <w:right w:w="0" w:type="dxa"/>
            </w:tcMar>
          </w:tcPr>
          <w:p w:rsidR="00B10260" w:rsidRDefault="00B10260" w:rsidP="00854B38">
            <w:pPr>
              <w:rPr>
                <w:rFonts w:ascii="Arial Bold" w:hAnsi="Arial Bold"/>
                <w:sz w:val="20"/>
                <w:lang w:val="ro-RO" w:eastAsia="ro-RO"/>
              </w:rPr>
            </w:pPr>
            <w:r>
              <w:rPr>
                <w:rFonts w:ascii="Arial Bold" w:hAnsi="Arial Bold"/>
                <w:sz w:val="20"/>
                <w:lang w:val="ro-RO" w:eastAsia="ro-RO"/>
              </w:rPr>
              <w:t>NUME, STATUT JURIDIC, CONTRIBUŢIE ÎN PROIECT</w:t>
            </w:r>
          </w:p>
          <w:p w:rsidR="00B10260" w:rsidRDefault="00B10260" w:rsidP="00854B38"/>
        </w:tc>
      </w:tr>
      <w:tr w:rsidR="00B10260" w:rsidTr="001F14E5">
        <w:trPr>
          <w:cantSplit/>
          <w:trHeight w:val="440"/>
        </w:trPr>
        <w:tc>
          <w:tcPr>
            <w:tcW w:w="10490" w:type="dxa"/>
            <w:gridSpan w:val="5"/>
            <w:tcBorders>
              <w:top w:val="single" w:sz="4" w:space="0" w:color="000000"/>
              <w:left w:val="single" w:sz="8" w:space="0" w:color="000000"/>
              <w:bottom w:val="single" w:sz="4" w:space="0" w:color="000000"/>
              <w:right w:val="single" w:sz="8" w:space="0" w:color="000000"/>
            </w:tcBorders>
            <w:shd w:val="clear" w:color="auto" w:fill="FFFFFF"/>
            <w:tcMar>
              <w:top w:w="0" w:type="dxa"/>
              <w:left w:w="0" w:type="dxa"/>
              <w:bottom w:w="0" w:type="dxa"/>
              <w:right w:w="0" w:type="dxa"/>
            </w:tcMar>
          </w:tcPr>
          <w:p w:rsidR="00B10260" w:rsidRDefault="00B10260" w:rsidP="00854B38">
            <w:pPr>
              <w:rPr>
                <w:rFonts w:ascii="Arial Bold" w:hAnsi="Arial Bold"/>
                <w:sz w:val="20"/>
                <w:lang w:val="ro-RO" w:eastAsia="ro-RO"/>
              </w:rPr>
            </w:pPr>
            <w:r>
              <w:rPr>
                <w:rFonts w:ascii="Arial Bold" w:hAnsi="Arial Bold"/>
                <w:sz w:val="20"/>
                <w:lang w:val="ro-RO" w:eastAsia="ro-RO"/>
              </w:rPr>
              <w:t xml:space="preserve">Copiaţi semnul </w:t>
            </w:r>
            <w:r>
              <w:rPr>
                <w:rFonts w:ascii="Arial" w:hAnsi="Arial"/>
                <w:sz w:val="20"/>
                <w:lang w:val="ro-RO" w:eastAsia="ro-RO"/>
              </w:rPr>
              <w:t>√</w:t>
            </w:r>
            <w:r>
              <w:rPr>
                <w:rFonts w:ascii="Arial Bold" w:hAnsi="Arial Bold"/>
                <w:sz w:val="20"/>
                <w:lang w:val="ro-RO" w:eastAsia="ro-RO"/>
              </w:rPr>
              <w:t xml:space="preserve"> în căsuţa potrivită.</w:t>
            </w:r>
          </w:p>
          <w:p w:rsidR="00B10260" w:rsidRDefault="00B10260" w:rsidP="00854B38"/>
        </w:tc>
      </w:tr>
      <w:tr w:rsidR="00B10260" w:rsidTr="001F14E5">
        <w:trPr>
          <w:cantSplit/>
          <w:trHeight w:val="880"/>
        </w:trPr>
        <w:tc>
          <w:tcPr>
            <w:tcW w:w="8815" w:type="dxa"/>
            <w:gridSpan w:val="3"/>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10260" w:rsidRDefault="00B10260" w:rsidP="00854B38">
            <w:pPr>
              <w:rPr>
                <w:rFonts w:ascii="Arial Bold" w:hAnsi="Arial Bold"/>
                <w:sz w:val="20"/>
                <w:lang w:val="ro-RO" w:eastAsia="ro-RO"/>
              </w:rPr>
            </w:pPr>
            <w:r>
              <w:rPr>
                <w:rFonts w:ascii="Arial Bold" w:hAnsi="Arial Bold"/>
                <w:sz w:val="20"/>
                <w:lang w:val="ro-RO" w:eastAsia="ro-RO"/>
              </w:rPr>
              <w:t>Sunt de acord cu dezvăluirea identităţii autorului şi/sau echipei care participă cu proiectul la concurs în expoziţia proiectelor, în galeria virtuală a proiectelor şi materialele de promovare ale concursului.</w:t>
            </w:r>
          </w:p>
          <w:p w:rsidR="00B10260" w:rsidRDefault="00B10260" w:rsidP="00854B38"/>
        </w:tc>
        <w:tc>
          <w:tcPr>
            <w:tcW w:w="927" w:type="dxa"/>
            <w:tcBorders>
              <w:top w:val="single" w:sz="4" w:space="0" w:color="000000"/>
              <w:left w:val="single" w:sz="4" w:space="0" w:color="000000"/>
              <w:bottom w:val="single" w:sz="4" w:space="0" w:color="000000"/>
              <w:right w:val="single" w:sz="4" w:space="0" w:color="000000"/>
            </w:tcBorders>
            <w:shd w:val="clear" w:color="auto" w:fill="595959"/>
            <w:tcMar>
              <w:top w:w="0" w:type="dxa"/>
              <w:left w:w="0" w:type="dxa"/>
              <w:bottom w:w="0" w:type="dxa"/>
              <w:right w:w="0" w:type="dxa"/>
            </w:tcMar>
          </w:tcPr>
          <w:p w:rsidR="00B10260" w:rsidRDefault="00B10260" w:rsidP="00854B38">
            <w:pPr>
              <w:rPr>
                <w:rFonts w:ascii="Arial Bold" w:hAnsi="Arial Bold"/>
                <w:color w:val="FEFDFD"/>
                <w:sz w:val="18"/>
                <w:lang w:val="ro-RO" w:eastAsia="ro-RO"/>
              </w:rPr>
            </w:pPr>
          </w:p>
          <w:p w:rsidR="00B10260" w:rsidRDefault="00B10260" w:rsidP="00854B38">
            <w:pPr>
              <w:rPr>
                <w:rFonts w:ascii="Arial Bold" w:hAnsi="Arial Bold"/>
                <w:color w:val="FEFDFD"/>
                <w:sz w:val="32"/>
                <w:lang w:val="ro-RO" w:eastAsia="ro-RO"/>
              </w:rPr>
            </w:pPr>
            <w:r>
              <w:rPr>
                <w:rFonts w:ascii="Arial" w:hAnsi="Arial"/>
              </w:rPr>
              <w:t>DA</w:t>
            </w:r>
            <w:r>
              <w:rPr>
                <w:rFonts w:ascii="Arial Bold" w:hAnsi="Arial Bold"/>
                <w:color w:val="FEFDFD"/>
                <w:sz w:val="32"/>
                <w:lang w:val="ro-RO" w:eastAsia="ro-RO"/>
              </w:rPr>
              <w:t xml:space="preserve">  </w:t>
            </w:r>
          </w:p>
        </w:tc>
        <w:tc>
          <w:tcPr>
            <w:tcW w:w="748" w:type="dxa"/>
            <w:tcBorders>
              <w:top w:val="single" w:sz="4" w:space="0" w:color="000000"/>
              <w:left w:val="single" w:sz="4" w:space="0" w:color="000000"/>
              <w:bottom w:val="single" w:sz="4" w:space="0" w:color="000000"/>
              <w:right w:val="single" w:sz="4" w:space="0" w:color="000000"/>
            </w:tcBorders>
            <w:shd w:val="clear" w:color="auto" w:fill="595959"/>
            <w:tcMar>
              <w:top w:w="0" w:type="dxa"/>
              <w:left w:w="0" w:type="dxa"/>
              <w:bottom w:w="0" w:type="dxa"/>
              <w:right w:w="0" w:type="dxa"/>
            </w:tcMar>
          </w:tcPr>
          <w:p w:rsidR="00B10260" w:rsidRDefault="00B10260" w:rsidP="00854B38">
            <w:pPr>
              <w:rPr>
                <w:rFonts w:ascii="Arial Bold" w:hAnsi="Arial Bold"/>
                <w:color w:val="FEFDFD"/>
                <w:sz w:val="18"/>
                <w:lang w:val="ro-RO" w:eastAsia="ro-RO"/>
              </w:rPr>
            </w:pPr>
          </w:p>
          <w:p w:rsidR="00B10260" w:rsidRDefault="00B10260" w:rsidP="00854B38">
            <w:pPr>
              <w:rPr>
                <w:rFonts w:ascii="Arial Bold" w:hAnsi="Arial Bold"/>
                <w:color w:val="FEFDFD"/>
                <w:sz w:val="32"/>
                <w:lang w:val="ro-RO" w:eastAsia="ro-RO"/>
              </w:rPr>
            </w:pPr>
            <w:r>
              <w:rPr>
                <w:rFonts w:ascii="Arial" w:hAnsi="Arial"/>
              </w:rPr>
              <w:t>NU</w:t>
            </w:r>
            <w:r>
              <w:rPr>
                <w:rFonts w:ascii="Arial Bold" w:hAnsi="Arial Bold"/>
                <w:color w:val="FEFDFD"/>
                <w:sz w:val="32"/>
                <w:lang w:val="ro-RO" w:eastAsia="ro-RO"/>
              </w:rPr>
              <w:t xml:space="preserve">  </w:t>
            </w:r>
          </w:p>
        </w:tc>
      </w:tr>
      <w:tr w:rsidR="00B10260" w:rsidTr="001F14E5">
        <w:trPr>
          <w:cantSplit/>
          <w:trHeight w:val="1100"/>
        </w:trPr>
        <w:tc>
          <w:tcPr>
            <w:tcW w:w="10490" w:type="dxa"/>
            <w:gridSpan w:val="5"/>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10260" w:rsidRDefault="00B10260" w:rsidP="00854B38">
            <w:pPr>
              <w:rPr>
                <w:rFonts w:ascii="Arial Bold" w:hAnsi="Arial Bold"/>
                <w:sz w:val="20"/>
                <w:lang w:val="ro-RO" w:eastAsia="ro-RO"/>
              </w:rPr>
            </w:pPr>
            <w:r>
              <w:rPr>
                <w:rFonts w:ascii="Arial Bold" w:hAnsi="Arial Bold"/>
                <w:sz w:val="20"/>
                <w:lang w:val="ro-RO" w:eastAsia="ro-RO"/>
              </w:rPr>
              <w:t>Declar pe propria răspundere că, în eventualitatea atribuirii contractului de proiectare, voi asigura serviciile complete de proiectare pentru toate specialităţile şi pentru fazele de proiectare solicitate de promotor cu sau fără asociere cu alţi proiectanţi / specialişti, persoane fizice sau juridice şi voi depune la promotor toate documentele solicitate de acesta, care atestă capacitatea de încheiere a contractului de proiectare.</w:t>
            </w:r>
          </w:p>
          <w:p w:rsidR="00B10260" w:rsidRDefault="00B10260" w:rsidP="00854B38"/>
        </w:tc>
      </w:tr>
      <w:tr w:rsidR="00B10260" w:rsidTr="001F14E5">
        <w:trPr>
          <w:cantSplit/>
          <w:trHeight w:val="880"/>
        </w:trPr>
        <w:tc>
          <w:tcPr>
            <w:tcW w:w="10490" w:type="dxa"/>
            <w:gridSpan w:val="5"/>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10260" w:rsidRDefault="00B10260" w:rsidP="00854B38">
            <w:pPr>
              <w:rPr>
                <w:rFonts w:ascii="Arial Bold" w:hAnsi="Arial Bold"/>
                <w:sz w:val="20"/>
                <w:lang w:val="en-US"/>
              </w:rPr>
            </w:pPr>
            <w:r>
              <w:rPr>
                <w:rFonts w:ascii="Arial Bold" w:hAnsi="Arial Bold"/>
                <w:sz w:val="20"/>
                <w:lang w:val="ro-RO" w:eastAsia="ro-RO"/>
              </w:rPr>
              <w:lastRenderedPageBreak/>
              <w:t>Declar pe propria răspundere că</w:t>
            </w:r>
            <w:r>
              <w:rPr>
                <w:rFonts w:ascii="Arial Bold" w:hAnsi="Arial Bold"/>
                <w:sz w:val="20"/>
                <w:lang w:val="en-US"/>
              </w:rPr>
              <w:t xml:space="preserve"> în ultimii 5 ani nu am fost condamnat prin hotărâre definitiva a unei instanţe judecătoreşti pentru participarea la activităţi ale unei organizaţii criminale, pentru corupţie, frauda şi/sau spalare de bani.</w:t>
            </w:r>
          </w:p>
        </w:tc>
      </w:tr>
      <w:tr w:rsidR="00B10260" w:rsidTr="001F14E5">
        <w:trPr>
          <w:cantSplit/>
          <w:trHeight w:val="440"/>
        </w:trPr>
        <w:tc>
          <w:tcPr>
            <w:tcW w:w="10490" w:type="dxa"/>
            <w:gridSpan w:val="5"/>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10260" w:rsidRDefault="00B10260" w:rsidP="00854B38">
            <w:pPr>
              <w:rPr>
                <w:rFonts w:ascii="Arial Bold" w:hAnsi="Arial Bold"/>
                <w:sz w:val="20"/>
                <w:lang w:val="ro-RO" w:eastAsia="ro-RO"/>
              </w:rPr>
            </w:pPr>
            <w:r>
              <w:rPr>
                <w:rFonts w:ascii="Arial Bold" w:hAnsi="Arial Bold"/>
                <w:sz w:val="20"/>
                <w:lang w:val="ro-RO" w:eastAsia="ro-RO"/>
              </w:rPr>
              <w:t>Declar că am luat cunoştinţă de regulamentul concursului şi sunt de acord cu prevederile acestuia.</w:t>
            </w:r>
          </w:p>
          <w:p w:rsidR="00B10260" w:rsidRDefault="00B10260" w:rsidP="00854B38"/>
        </w:tc>
      </w:tr>
    </w:tbl>
    <w:p w:rsidR="00B10260" w:rsidRDefault="00B10260" w:rsidP="00B10260">
      <w:pPr>
        <w:rPr>
          <w:rFonts w:ascii="Arial" w:hAnsi="Arial"/>
          <w:sz w:val="20"/>
          <w:lang w:val="ro-RO" w:eastAsia="ro-RO"/>
        </w:rPr>
      </w:pPr>
    </w:p>
    <w:p w:rsidR="00B10260" w:rsidRDefault="00B10260" w:rsidP="00B10260">
      <w:pPr>
        <w:rPr>
          <w:rFonts w:ascii="Arial" w:hAnsi="Arial"/>
          <w:sz w:val="20"/>
          <w:lang w:val="ro-RO" w:eastAsia="ro-RO"/>
        </w:rPr>
      </w:pPr>
      <w:r>
        <w:rPr>
          <w:rFonts w:ascii="Arial" w:hAnsi="Arial"/>
          <w:sz w:val="20"/>
          <w:lang w:val="ro-RO" w:eastAsia="ro-RO"/>
        </w:rPr>
        <w:t>Data</w:t>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t>Semnătura</w:t>
      </w:r>
    </w:p>
    <w:p w:rsidR="00B10260" w:rsidRDefault="00B10260" w:rsidP="00B10260">
      <w:pPr>
        <w:rPr>
          <w:sz w:val="20"/>
          <w:lang w:val="ro-RO" w:eastAsia="ro-RO"/>
        </w:rPr>
      </w:pP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t>Ştampila</w:t>
      </w:r>
    </w:p>
    <w:p w:rsidR="00B10260" w:rsidRDefault="00B10260" w:rsidP="00404124">
      <w:pPr>
        <w:spacing w:line="276" w:lineRule="auto"/>
        <w:ind w:right="-1"/>
        <w:rPr>
          <w:rFonts w:eastAsia="MS Mincho"/>
        </w:rPr>
      </w:pPr>
    </w:p>
    <w:p w:rsidR="00B10260" w:rsidRDefault="00B10260" w:rsidP="00404124">
      <w:pPr>
        <w:spacing w:line="276" w:lineRule="auto"/>
        <w:ind w:right="-1"/>
        <w:rPr>
          <w:rFonts w:eastAsia="MS Mincho"/>
        </w:rPr>
      </w:pPr>
    </w:p>
    <w:p w:rsidR="00B10260" w:rsidRDefault="00B10260"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20603" w:rsidRDefault="00120603" w:rsidP="00404124">
      <w:pPr>
        <w:spacing w:line="276" w:lineRule="auto"/>
        <w:ind w:right="-1"/>
        <w:rPr>
          <w:rFonts w:eastAsia="MS Mincho"/>
        </w:rPr>
      </w:pPr>
    </w:p>
    <w:p w:rsidR="001F14E5" w:rsidRDefault="001F14E5" w:rsidP="00404124">
      <w:pPr>
        <w:spacing w:line="276" w:lineRule="auto"/>
        <w:ind w:right="-1"/>
        <w:rPr>
          <w:rFonts w:eastAsia="MS Mincho"/>
        </w:rPr>
      </w:pPr>
    </w:p>
    <w:p w:rsidR="001F14E5" w:rsidRDefault="001F14E5" w:rsidP="00404124">
      <w:pPr>
        <w:spacing w:line="276" w:lineRule="auto"/>
        <w:ind w:right="-1"/>
        <w:rPr>
          <w:rFonts w:eastAsia="MS Mincho"/>
        </w:rPr>
      </w:pPr>
    </w:p>
    <w:p w:rsidR="00B10260" w:rsidRDefault="00B10260" w:rsidP="00404124">
      <w:pPr>
        <w:spacing w:line="276" w:lineRule="auto"/>
        <w:ind w:right="-1"/>
        <w:rPr>
          <w:rFonts w:eastAsia="MS Mincho"/>
        </w:rPr>
      </w:pPr>
    </w:p>
    <w:p w:rsidR="000F5F34" w:rsidRDefault="00B524A8" w:rsidP="00404124">
      <w:pPr>
        <w:spacing w:line="276" w:lineRule="auto"/>
        <w:ind w:right="-1"/>
        <w:rPr>
          <w:rFonts w:eastAsia="MS Mincho"/>
        </w:rPr>
      </w:pPr>
      <w:r>
        <w:rPr>
          <w:rFonts w:eastAsia="MS Mincho"/>
        </w:rPr>
        <w:lastRenderedPageBreak/>
        <w:tab/>
      </w:r>
      <w:r>
        <w:rPr>
          <w:rFonts w:eastAsia="MS Mincho"/>
        </w:rPr>
        <w:tab/>
      </w:r>
      <w:r>
        <w:rPr>
          <w:rFonts w:eastAsia="MS Mincho"/>
        </w:rPr>
        <w:tab/>
        <w:t>FORMULARUL 1</w:t>
      </w:r>
      <w:r w:rsidR="00070354">
        <w:rPr>
          <w:rFonts w:eastAsia="MS Mincho"/>
        </w:rPr>
        <w:t>1-</w:t>
      </w:r>
      <w:r>
        <w:rPr>
          <w:rFonts w:eastAsia="MS Mincho"/>
        </w:rPr>
        <w:t xml:space="preserve"> </w:t>
      </w:r>
      <w:r w:rsidRPr="00C3061E">
        <w:rPr>
          <w:rFonts w:eastAsia="MS Mincho"/>
          <w:b/>
        </w:rPr>
        <w:t>Formular de participare</w:t>
      </w:r>
      <w:r>
        <w:rPr>
          <w:rFonts w:eastAsia="MS Mincho"/>
          <w:b/>
        </w:rPr>
        <w:t xml:space="preserve"> –PERSOANA JURIDICA</w:t>
      </w:r>
    </w:p>
    <w:p w:rsidR="00B524A8" w:rsidRDefault="00B524A8" w:rsidP="00404124">
      <w:pPr>
        <w:spacing w:line="276" w:lineRule="auto"/>
        <w:ind w:right="-1"/>
        <w:rPr>
          <w:rFonts w:eastAsia="MS Mincho"/>
        </w:rPr>
      </w:pPr>
    </w:p>
    <w:tbl>
      <w:tblPr>
        <w:tblW w:w="0" w:type="auto"/>
        <w:tblInd w:w="5" w:type="dxa"/>
        <w:shd w:val="clear" w:color="auto" w:fill="FFFFFF"/>
        <w:tblLayout w:type="fixed"/>
        <w:tblLook w:val="0000"/>
      </w:tblPr>
      <w:tblGrid>
        <w:gridCol w:w="8789"/>
        <w:gridCol w:w="954"/>
        <w:gridCol w:w="929"/>
      </w:tblGrid>
      <w:tr w:rsidR="00B524A8" w:rsidTr="00854B38">
        <w:trPr>
          <w:cantSplit/>
          <w:trHeight w:val="240"/>
        </w:trPr>
        <w:tc>
          <w:tcPr>
            <w:tcW w:w="10672" w:type="dxa"/>
            <w:gridSpan w:val="3"/>
            <w:tcBorders>
              <w:top w:val="single" w:sz="4" w:space="0" w:color="333333"/>
              <w:left w:val="single" w:sz="4" w:space="0" w:color="333333"/>
              <w:bottom w:val="single" w:sz="4" w:space="0" w:color="333333"/>
              <w:right w:val="single" w:sz="4" w:space="0" w:color="333333"/>
            </w:tcBorders>
            <w:shd w:val="clear" w:color="auto" w:fill="FDE9D9"/>
            <w:tcMar>
              <w:top w:w="0" w:type="dxa"/>
              <w:left w:w="0" w:type="dxa"/>
              <w:bottom w:w="0" w:type="dxa"/>
              <w:right w:w="0" w:type="dxa"/>
            </w:tcMar>
          </w:tcPr>
          <w:p w:rsidR="00B524A8" w:rsidRPr="00E935D6" w:rsidRDefault="00B524A8" w:rsidP="00854B38">
            <w:pPr>
              <w:jc w:val="both"/>
              <w:rPr>
                <w:rFonts w:ascii="Arial Bold" w:hAnsi="Arial Bold"/>
                <w:sz w:val="22"/>
                <w:lang w:val="en-US" w:eastAsia="ro-RO"/>
              </w:rPr>
            </w:pPr>
            <w:r w:rsidRPr="00E935D6">
              <w:rPr>
                <w:rFonts w:ascii="Arial Bold" w:hAnsi="Arial Bold"/>
                <w:sz w:val="22"/>
                <w:lang w:val="ro-RO" w:eastAsia="ro-RO"/>
              </w:rPr>
              <w:t xml:space="preserve">FORMULAR DE PARTICIPARE      </w:t>
            </w:r>
          </w:p>
        </w:tc>
      </w:tr>
      <w:tr w:rsidR="00B524A8" w:rsidTr="00854B38">
        <w:trPr>
          <w:cantSplit/>
          <w:trHeight w:val="290"/>
        </w:trPr>
        <w:tc>
          <w:tcPr>
            <w:tcW w:w="10672" w:type="dxa"/>
            <w:gridSpan w:val="3"/>
            <w:tcBorders>
              <w:top w:val="single" w:sz="4" w:space="0" w:color="333333"/>
              <w:left w:val="single" w:sz="8" w:space="0" w:color="000000"/>
              <w:bottom w:val="single" w:sz="4" w:space="0" w:color="333333"/>
              <w:right w:val="single" w:sz="8" w:space="0" w:color="000000"/>
            </w:tcBorders>
            <w:shd w:val="clear" w:color="auto" w:fill="FFFFFF"/>
            <w:tcMar>
              <w:top w:w="0" w:type="dxa"/>
              <w:left w:w="0" w:type="dxa"/>
              <w:bottom w:w="0" w:type="dxa"/>
              <w:right w:w="0" w:type="dxa"/>
            </w:tcMar>
          </w:tcPr>
          <w:p w:rsidR="00B524A8" w:rsidRDefault="00B524A8" w:rsidP="00854B38"/>
        </w:tc>
      </w:tr>
      <w:tr w:rsidR="00B524A8" w:rsidTr="00854B38">
        <w:trPr>
          <w:cantSplit/>
          <w:trHeight w:val="600"/>
        </w:trPr>
        <w:tc>
          <w:tcPr>
            <w:tcW w:w="10672" w:type="dxa"/>
            <w:gridSpan w:val="3"/>
            <w:tcBorders>
              <w:top w:val="single" w:sz="4" w:space="0" w:color="333333"/>
              <w:left w:val="single" w:sz="4" w:space="0" w:color="333333"/>
              <w:bottom w:val="single" w:sz="4" w:space="0" w:color="333333"/>
              <w:right w:val="single" w:sz="4" w:space="0" w:color="333333"/>
            </w:tcBorders>
            <w:shd w:val="clear" w:color="auto" w:fill="DBE5F1"/>
            <w:tcMar>
              <w:top w:w="0" w:type="dxa"/>
              <w:left w:w="0" w:type="dxa"/>
              <w:bottom w:w="0" w:type="dxa"/>
              <w:right w:w="0" w:type="dxa"/>
            </w:tcMar>
          </w:tcPr>
          <w:p w:rsidR="00B524A8" w:rsidRPr="00F948F6" w:rsidRDefault="00B524A8" w:rsidP="00854B38">
            <w:pPr>
              <w:jc w:val="center"/>
              <w:rPr>
                <w:rFonts w:ascii="Arial Bold" w:hAnsi="Arial Bold"/>
                <w:color w:val="585858"/>
                <w:sz w:val="28"/>
                <w:lang w:val="en-US" w:eastAsia="ro-RO"/>
              </w:rPr>
            </w:pPr>
            <w:r>
              <w:rPr>
                <w:rFonts w:ascii="Arial Bold" w:hAnsi="Arial Bold"/>
                <w:color w:val="585858"/>
                <w:sz w:val="28"/>
                <w:lang w:val="ro-RO" w:eastAsia="ro-RO"/>
              </w:rPr>
              <w:t>CONCURS DE SOLUŢII</w:t>
            </w:r>
          </w:p>
          <w:p w:rsidR="00B524A8" w:rsidRPr="000B1E92" w:rsidRDefault="00B524A8" w:rsidP="00854B38">
            <w:pPr>
              <w:jc w:val="center"/>
              <w:rPr>
                <w:rFonts w:ascii="Arial Bold" w:hAnsi="Arial Bold"/>
                <w:lang w:val="ro-RO" w:eastAsia="ro-RO"/>
              </w:rPr>
            </w:pPr>
            <w:r w:rsidRPr="00A236F7">
              <w:rPr>
                <w:rFonts w:ascii="Arial" w:hAnsi="Arial" w:cs="Arial"/>
                <w:b/>
              </w:rPr>
              <w:t>Regenerarea urbană a spațiilor publice din cartierele de locuințe colective ale municipiului Aiud – Microraion, Sergent Hațegan, Transilvaniei și Gheorghe Doja</w:t>
            </w:r>
            <w:r>
              <w:rPr>
                <w:rFonts w:ascii="Arial Bold" w:hAnsi="Arial Bold"/>
                <w:lang w:val="ro-RO" w:eastAsia="ro-RO"/>
              </w:rPr>
              <w:t xml:space="preserve"> </w:t>
            </w:r>
          </w:p>
        </w:tc>
      </w:tr>
      <w:tr w:rsidR="00B524A8" w:rsidTr="00854B38">
        <w:trPr>
          <w:cantSplit/>
          <w:trHeight w:val="680"/>
        </w:trPr>
        <w:tc>
          <w:tcPr>
            <w:tcW w:w="10672" w:type="dxa"/>
            <w:gridSpan w:val="3"/>
            <w:tcBorders>
              <w:top w:val="single" w:sz="4" w:space="0" w:color="333333"/>
              <w:left w:val="single" w:sz="8" w:space="0" w:color="000000"/>
              <w:bottom w:val="single" w:sz="4" w:space="0" w:color="333333"/>
              <w:right w:val="single" w:sz="8" w:space="0" w:color="000000"/>
            </w:tcBorders>
            <w:shd w:val="clear" w:color="auto" w:fill="FFFFFF"/>
            <w:tcMar>
              <w:top w:w="0" w:type="dxa"/>
              <w:left w:w="0" w:type="dxa"/>
              <w:bottom w:w="0" w:type="dxa"/>
              <w:right w:w="0" w:type="dxa"/>
            </w:tcMar>
          </w:tcPr>
          <w:p w:rsidR="00B524A8" w:rsidRPr="00EA1480" w:rsidRDefault="00B524A8" w:rsidP="00854B38">
            <w:pPr>
              <w:rPr>
                <w:rFonts w:ascii="Arial" w:hAnsi="Arial"/>
                <w:sz w:val="18"/>
                <w:lang w:val="en-US" w:eastAsia="ro-RO"/>
              </w:rPr>
            </w:pPr>
          </w:p>
          <w:p w:rsidR="00B524A8" w:rsidRPr="00EA1480" w:rsidRDefault="00B524A8" w:rsidP="00854B38">
            <w:pPr>
              <w:rPr>
                <w:rFonts w:ascii="Arial Bold" w:hAnsi="Arial Bold"/>
                <w:sz w:val="22"/>
                <w:lang w:val="en-US" w:eastAsia="ro-RO"/>
              </w:rPr>
            </w:pPr>
            <w:r>
              <w:rPr>
                <w:rFonts w:ascii="Arial Bold" w:hAnsi="Arial Bold"/>
                <w:sz w:val="22"/>
                <w:lang w:val="ro-RO" w:eastAsia="ro-RO"/>
              </w:rPr>
              <w:t>PERSOANĂ JURIDICĂ – CONCURENT UNIC SAU LIDER DE ASOCIERE</w:t>
            </w:r>
          </w:p>
        </w:tc>
      </w:tr>
      <w:tr w:rsidR="00B524A8" w:rsidTr="00854B38">
        <w:trPr>
          <w:cantSplit/>
          <w:trHeight w:val="454"/>
        </w:trPr>
        <w:tc>
          <w:tcPr>
            <w:tcW w:w="10672" w:type="dxa"/>
            <w:gridSpan w:val="3"/>
            <w:tcBorders>
              <w:top w:val="single" w:sz="4" w:space="0" w:color="333333"/>
              <w:left w:val="single" w:sz="4" w:space="0" w:color="333333"/>
              <w:bottom w:val="single" w:sz="4" w:space="0" w:color="333333"/>
              <w:right w:val="single" w:sz="4" w:space="0" w:color="333333"/>
            </w:tcBorders>
            <w:shd w:val="clear" w:color="auto" w:fill="E6E6E6"/>
            <w:tcMar>
              <w:top w:w="0" w:type="dxa"/>
              <w:left w:w="0" w:type="dxa"/>
              <w:bottom w:w="0" w:type="dxa"/>
              <w:right w:w="0" w:type="dxa"/>
            </w:tcMar>
          </w:tcPr>
          <w:p w:rsidR="00B524A8" w:rsidRPr="00EA1480" w:rsidRDefault="00B524A8" w:rsidP="00854B38">
            <w:pPr>
              <w:rPr>
                <w:rFonts w:ascii="Arial Bold" w:hAnsi="Arial Bold"/>
                <w:sz w:val="20"/>
                <w:lang w:val="en-US" w:eastAsia="ro-RO"/>
              </w:rPr>
            </w:pPr>
            <w:r>
              <w:rPr>
                <w:rFonts w:ascii="Arial Bold" w:hAnsi="Arial Bold"/>
                <w:sz w:val="20"/>
                <w:lang w:val="ro-RO" w:eastAsia="ro-RO"/>
              </w:rPr>
              <w:t>Denumire</w:t>
            </w:r>
          </w:p>
        </w:tc>
      </w:tr>
      <w:tr w:rsidR="00B524A8" w:rsidTr="00854B38">
        <w:trPr>
          <w:cantSplit/>
          <w:trHeight w:val="454"/>
        </w:trPr>
        <w:tc>
          <w:tcPr>
            <w:tcW w:w="10672" w:type="dxa"/>
            <w:gridSpan w:val="3"/>
            <w:tcBorders>
              <w:top w:val="single" w:sz="4" w:space="0" w:color="333333"/>
              <w:left w:val="single" w:sz="4" w:space="0" w:color="000000"/>
              <w:bottom w:val="single" w:sz="4" w:space="0" w:color="333333"/>
              <w:right w:val="single" w:sz="4" w:space="0" w:color="000000"/>
            </w:tcBorders>
            <w:shd w:val="clear" w:color="auto" w:fill="E6E6E6"/>
            <w:tcMar>
              <w:top w:w="0" w:type="dxa"/>
              <w:left w:w="0" w:type="dxa"/>
              <w:bottom w:w="0" w:type="dxa"/>
              <w:right w:w="0" w:type="dxa"/>
            </w:tcMar>
          </w:tcPr>
          <w:p w:rsidR="00B524A8" w:rsidRDefault="00B524A8" w:rsidP="00854B38">
            <w:pPr>
              <w:rPr>
                <w:rFonts w:ascii="Arial Bold" w:hAnsi="Arial Bold"/>
                <w:sz w:val="20"/>
                <w:lang w:val="ro-RO" w:eastAsia="ro-RO"/>
              </w:rPr>
            </w:pPr>
            <w:r>
              <w:rPr>
                <w:rFonts w:ascii="Arial Bold" w:hAnsi="Arial Bold"/>
                <w:sz w:val="20"/>
                <w:lang w:val="ro-RO" w:eastAsia="ro-RO"/>
              </w:rPr>
              <w:t>Sediu social</w:t>
            </w:r>
          </w:p>
          <w:p w:rsidR="00B524A8" w:rsidRDefault="00B524A8" w:rsidP="00854B38"/>
        </w:tc>
      </w:tr>
      <w:tr w:rsidR="00B524A8" w:rsidTr="00854B38">
        <w:trPr>
          <w:cantSplit/>
          <w:trHeight w:val="454"/>
        </w:trPr>
        <w:tc>
          <w:tcPr>
            <w:tcW w:w="10672" w:type="dxa"/>
            <w:gridSpan w:val="3"/>
            <w:tcBorders>
              <w:top w:val="single" w:sz="4" w:space="0" w:color="333333"/>
              <w:left w:val="single" w:sz="4" w:space="0" w:color="000000"/>
              <w:bottom w:val="single" w:sz="4" w:space="0" w:color="333333"/>
              <w:right w:val="single" w:sz="4" w:space="0" w:color="000000"/>
            </w:tcBorders>
            <w:shd w:val="clear" w:color="auto" w:fill="E6E6E6"/>
            <w:tcMar>
              <w:top w:w="0" w:type="dxa"/>
              <w:left w:w="0" w:type="dxa"/>
              <w:bottom w:w="0" w:type="dxa"/>
              <w:right w:w="0" w:type="dxa"/>
            </w:tcMar>
          </w:tcPr>
          <w:p w:rsidR="00B524A8" w:rsidRDefault="00B524A8" w:rsidP="00854B38">
            <w:pPr>
              <w:rPr>
                <w:rFonts w:ascii="Arial Bold" w:hAnsi="Arial Bold"/>
                <w:sz w:val="20"/>
                <w:lang w:val="ro-RO" w:eastAsia="ro-RO"/>
              </w:rPr>
            </w:pPr>
            <w:r>
              <w:rPr>
                <w:rFonts w:ascii="Arial Bold" w:hAnsi="Arial Bold"/>
                <w:sz w:val="20"/>
                <w:lang w:val="ro-RO" w:eastAsia="ro-RO"/>
              </w:rPr>
              <w:t>Reprezentant legal</w:t>
            </w:r>
          </w:p>
          <w:p w:rsidR="00B524A8" w:rsidRDefault="00B524A8" w:rsidP="00854B38"/>
        </w:tc>
      </w:tr>
      <w:tr w:rsidR="00B524A8" w:rsidTr="00854B38">
        <w:trPr>
          <w:cantSplit/>
          <w:trHeight w:val="660"/>
        </w:trPr>
        <w:tc>
          <w:tcPr>
            <w:tcW w:w="10672" w:type="dxa"/>
            <w:gridSpan w:val="3"/>
            <w:tcBorders>
              <w:top w:val="single" w:sz="4" w:space="0" w:color="333333"/>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524A8" w:rsidRDefault="00B524A8" w:rsidP="00854B38">
            <w:pPr>
              <w:rPr>
                <w:rFonts w:ascii="Arial Bold" w:hAnsi="Arial Bold"/>
                <w:sz w:val="20"/>
                <w:lang w:val="ro-RO" w:eastAsia="ro-RO"/>
              </w:rPr>
            </w:pPr>
            <w:r>
              <w:rPr>
                <w:rFonts w:ascii="Arial Bold" w:hAnsi="Arial Bold"/>
                <w:sz w:val="20"/>
                <w:lang w:val="ro-RO" w:eastAsia="ro-RO"/>
              </w:rPr>
              <w:t>Arhitect cu drept de semnătură sau similar care îşi va asuma responsabilitatea proiectului</w:t>
            </w:r>
          </w:p>
          <w:p w:rsidR="00B524A8" w:rsidRDefault="00B524A8" w:rsidP="00854B38">
            <w:pPr>
              <w:rPr>
                <w:rFonts w:ascii="Calibri" w:hAnsi="Calibri"/>
                <w:sz w:val="20"/>
                <w:lang w:val="ro-RO"/>
              </w:rPr>
            </w:pPr>
            <w:r>
              <w:rPr>
                <w:rFonts w:ascii="Arial Bold" w:hAnsi="Arial Bold"/>
                <w:sz w:val="20"/>
                <w:lang w:val="ro-RO" w:eastAsia="ro-RO"/>
              </w:rPr>
              <w:t>Nume…………………………………………………….….Tabloul Naţional al Arhitectilor (RO) sau echivalent în statul de proveniență.....................................................................</w:t>
            </w:r>
            <w:r>
              <w:rPr>
                <w:rFonts w:ascii="Calibri" w:hAnsi="Calibri"/>
                <w:sz w:val="20"/>
                <w:lang w:val="en-US"/>
              </w:rPr>
              <w:t xml:space="preserve"> </w:t>
            </w:r>
            <w:r>
              <w:rPr>
                <w:rFonts w:ascii="Arial Bold" w:hAnsi="Arial Bold"/>
                <w:sz w:val="20"/>
                <w:lang w:val="ro-RO" w:eastAsia="ro-RO"/>
              </w:rPr>
              <w:t>Filiala OAR</w:t>
            </w:r>
            <w:r>
              <w:rPr>
                <w:rFonts w:ascii="Arial Bold" w:hAnsi="Arial Bold"/>
                <w:sz w:val="20"/>
                <w:lang w:val="ro-RO"/>
              </w:rPr>
              <w:t>....................................................</w:t>
            </w:r>
          </w:p>
        </w:tc>
      </w:tr>
      <w:tr w:rsidR="00B524A8" w:rsidTr="00854B38">
        <w:trPr>
          <w:cantSplit/>
          <w:trHeight w:val="440"/>
        </w:trPr>
        <w:tc>
          <w:tcPr>
            <w:tcW w:w="10672" w:type="dxa"/>
            <w:gridSpan w:val="3"/>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524A8" w:rsidRDefault="00B524A8" w:rsidP="00854B38">
            <w:pPr>
              <w:rPr>
                <w:rFonts w:ascii="Arial Bold" w:hAnsi="Arial Bold"/>
                <w:sz w:val="20"/>
                <w:lang w:val="ro-RO" w:eastAsia="ro-RO"/>
              </w:rPr>
            </w:pPr>
            <w:r>
              <w:rPr>
                <w:rFonts w:ascii="Arial Bold" w:hAnsi="Arial Bold"/>
                <w:sz w:val="20"/>
                <w:lang w:val="ro-RO" w:eastAsia="ro-RO"/>
              </w:rPr>
              <w:t>Cod CAEN obiect principal de activitate sau echivalent în statul de proveniență</w:t>
            </w:r>
          </w:p>
          <w:p w:rsidR="00B524A8" w:rsidRDefault="00B524A8" w:rsidP="00854B38"/>
        </w:tc>
      </w:tr>
      <w:tr w:rsidR="00B524A8" w:rsidTr="00854B38">
        <w:trPr>
          <w:cantSplit/>
          <w:trHeight w:val="440"/>
        </w:trPr>
        <w:tc>
          <w:tcPr>
            <w:tcW w:w="10672" w:type="dxa"/>
            <w:gridSpan w:val="3"/>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524A8" w:rsidRDefault="00B524A8" w:rsidP="00854B38">
            <w:pPr>
              <w:rPr>
                <w:rFonts w:ascii="Arial Bold" w:hAnsi="Arial Bold"/>
                <w:sz w:val="20"/>
                <w:lang w:val="ro-RO" w:eastAsia="ro-RO"/>
              </w:rPr>
            </w:pPr>
            <w:r>
              <w:rPr>
                <w:rFonts w:ascii="Arial Bold" w:hAnsi="Arial Bold"/>
                <w:sz w:val="20"/>
                <w:lang w:val="ro-RO" w:eastAsia="ro-RO"/>
              </w:rPr>
              <w:t>Cod unic de înregistrare / cod fiscal sau echivalent în statul de proveniență</w:t>
            </w:r>
          </w:p>
          <w:p w:rsidR="00B524A8" w:rsidRDefault="00B524A8" w:rsidP="00854B38"/>
        </w:tc>
      </w:tr>
      <w:tr w:rsidR="00B524A8" w:rsidTr="00854B38">
        <w:trPr>
          <w:cantSplit/>
          <w:trHeight w:val="440"/>
        </w:trPr>
        <w:tc>
          <w:tcPr>
            <w:tcW w:w="10672" w:type="dxa"/>
            <w:gridSpan w:val="3"/>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524A8" w:rsidRDefault="00B524A8" w:rsidP="00854B38">
            <w:pPr>
              <w:rPr>
                <w:rFonts w:ascii="Arial Bold" w:hAnsi="Arial Bold"/>
                <w:sz w:val="20"/>
                <w:lang w:val="ro-RO" w:eastAsia="ro-RO"/>
              </w:rPr>
            </w:pPr>
            <w:r>
              <w:rPr>
                <w:rFonts w:ascii="Arial Bold" w:hAnsi="Arial Bold"/>
                <w:sz w:val="20"/>
                <w:lang w:val="ro-RO" w:eastAsia="ro-RO"/>
              </w:rPr>
              <w:t>Nr. de înregistrare la Registrul Comerţului (RO) sau autoritate competentă (</w:t>
            </w:r>
            <w:r>
              <w:rPr>
                <w:rFonts w:ascii="Arial Bold" w:hAnsi="Arial Bold"/>
                <w:sz w:val="20"/>
                <w:lang w:val="ro-RO"/>
              </w:rPr>
              <w:t>î</w:t>
            </w:r>
            <w:r>
              <w:rPr>
                <w:rFonts w:ascii="Arial Bold" w:hAnsi="Arial Bold"/>
                <w:sz w:val="20"/>
                <w:lang w:val="ro-RO" w:eastAsia="ro-RO"/>
              </w:rPr>
              <w:t>n statul de proveniență)</w:t>
            </w:r>
          </w:p>
          <w:p w:rsidR="00B524A8" w:rsidRDefault="00B524A8" w:rsidP="00854B38"/>
        </w:tc>
      </w:tr>
      <w:tr w:rsidR="00B524A8" w:rsidTr="00854B38">
        <w:trPr>
          <w:cantSplit/>
          <w:trHeight w:val="440"/>
        </w:trPr>
        <w:tc>
          <w:tcPr>
            <w:tcW w:w="10672" w:type="dxa"/>
            <w:gridSpan w:val="3"/>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524A8" w:rsidRDefault="00B524A8" w:rsidP="00854B38">
            <w:pPr>
              <w:rPr>
                <w:rFonts w:ascii="Arial Bold" w:hAnsi="Arial Bold"/>
                <w:sz w:val="20"/>
                <w:lang w:val="ro-RO" w:eastAsia="ro-RO"/>
              </w:rPr>
            </w:pPr>
            <w:r>
              <w:rPr>
                <w:rFonts w:ascii="Arial Bold" w:hAnsi="Arial Bold"/>
                <w:sz w:val="20"/>
                <w:lang w:val="ro-RO" w:eastAsia="ro-RO"/>
              </w:rPr>
              <w:t>Telefon, fax</w:t>
            </w:r>
          </w:p>
          <w:p w:rsidR="00B524A8" w:rsidRDefault="00B524A8" w:rsidP="00854B38"/>
        </w:tc>
      </w:tr>
      <w:tr w:rsidR="00B524A8" w:rsidTr="00854B38">
        <w:trPr>
          <w:cantSplit/>
          <w:trHeight w:val="440"/>
        </w:trPr>
        <w:tc>
          <w:tcPr>
            <w:tcW w:w="10672" w:type="dxa"/>
            <w:gridSpan w:val="3"/>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524A8" w:rsidRPr="00EA1480" w:rsidRDefault="00B524A8" w:rsidP="00854B38">
            <w:pPr>
              <w:rPr>
                <w:rFonts w:ascii="Arial Bold" w:hAnsi="Arial Bold"/>
                <w:sz w:val="20"/>
                <w:lang w:val="en-US" w:eastAsia="ro-RO"/>
              </w:rPr>
            </w:pPr>
            <w:r>
              <w:rPr>
                <w:rFonts w:ascii="Arial Bold" w:hAnsi="Arial Bold"/>
                <w:sz w:val="20"/>
                <w:lang w:val="ro-RO" w:eastAsia="ro-RO"/>
              </w:rPr>
              <w:t>E-mail</w:t>
            </w:r>
          </w:p>
        </w:tc>
      </w:tr>
      <w:tr w:rsidR="00B524A8" w:rsidTr="00854B38">
        <w:trPr>
          <w:cantSplit/>
          <w:trHeight w:val="620"/>
        </w:trPr>
        <w:tc>
          <w:tcPr>
            <w:tcW w:w="10672" w:type="dxa"/>
            <w:gridSpan w:val="3"/>
            <w:tcBorders>
              <w:top w:val="single" w:sz="4" w:space="0" w:color="000000"/>
              <w:left w:val="single" w:sz="8" w:space="0" w:color="000000"/>
              <w:bottom w:val="single" w:sz="4" w:space="0" w:color="000000"/>
              <w:right w:val="single" w:sz="8" w:space="0" w:color="000000"/>
            </w:tcBorders>
            <w:shd w:val="clear" w:color="auto" w:fill="FFFFFF"/>
            <w:tcMar>
              <w:top w:w="0" w:type="dxa"/>
              <w:left w:w="0" w:type="dxa"/>
              <w:bottom w:w="0" w:type="dxa"/>
              <w:right w:w="0" w:type="dxa"/>
            </w:tcMar>
          </w:tcPr>
          <w:p w:rsidR="00B524A8" w:rsidRDefault="00B524A8" w:rsidP="00854B38">
            <w:pPr>
              <w:rPr>
                <w:rFonts w:ascii="Arial" w:hAnsi="Arial"/>
                <w:sz w:val="18"/>
                <w:lang w:val="ro-RO" w:eastAsia="ro-RO"/>
              </w:rPr>
            </w:pPr>
          </w:p>
          <w:p w:rsidR="00B524A8" w:rsidRDefault="00B524A8" w:rsidP="00854B38">
            <w:pPr>
              <w:rPr>
                <w:rFonts w:ascii="Arial Bold" w:hAnsi="Arial Bold"/>
                <w:sz w:val="20"/>
                <w:lang w:val="ro-RO" w:eastAsia="ro-RO"/>
              </w:rPr>
            </w:pPr>
            <w:r>
              <w:rPr>
                <w:rFonts w:ascii="Arial Bold" w:hAnsi="Arial Bold"/>
                <w:sz w:val="20"/>
                <w:lang w:val="ro-RO" w:eastAsia="ro-RO"/>
              </w:rPr>
              <w:t>DECLARAŢIE AUTORAT</w:t>
            </w:r>
          </w:p>
          <w:p w:rsidR="00B524A8" w:rsidRDefault="00B524A8" w:rsidP="00854B38">
            <w:pPr>
              <w:rPr>
                <w:rFonts w:ascii="Arial" w:hAnsi="Arial"/>
                <w:sz w:val="18"/>
                <w:lang w:val="ro-RO" w:eastAsia="ro-RO"/>
              </w:rPr>
            </w:pPr>
            <w:r>
              <w:rPr>
                <w:rFonts w:ascii="Arial" w:hAnsi="Arial"/>
                <w:sz w:val="18"/>
                <w:lang w:val="ro-RO" w:eastAsia="ro-RO"/>
              </w:rPr>
              <w:t xml:space="preserve">                                                      </w:t>
            </w:r>
          </w:p>
        </w:tc>
      </w:tr>
      <w:tr w:rsidR="00B524A8" w:rsidTr="00854B38">
        <w:trPr>
          <w:cantSplit/>
          <w:trHeight w:val="440"/>
        </w:trPr>
        <w:tc>
          <w:tcPr>
            <w:tcW w:w="10672" w:type="dxa"/>
            <w:gridSpan w:val="3"/>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524A8" w:rsidRDefault="00B524A8" w:rsidP="00854B38">
            <w:pPr>
              <w:rPr>
                <w:rFonts w:ascii="Arial Bold" w:hAnsi="Arial Bold"/>
                <w:sz w:val="20"/>
                <w:lang w:val="ro-RO" w:eastAsia="ro-RO"/>
              </w:rPr>
            </w:pPr>
            <w:r>
              <w:rPr>
                <w:rFonts w:ascii="Arial Bold" w:hAnsi="Arial Bold"/>
                <w:sz w:val="20"/>
                <w:lang w:val="ro-RO" w:eastAsia="ro-RO"/>
              </w:rPr>
              <w:t>Autor principal</w:t>
            </w:r>
          </w:p>
          <w:p w:rsidR="00B524A8" w:rsidRDefault="00B524A8" w:rsidP="00854B38"/>
        </w:tc>
      </w:tr>
      <w:tr w:rsidR="00B524A8" w:rsidTr="00854B38">
        <w:trPr>
          <w:cantSplit/>
          <w:trHeight w:val="440"/>
        </w:trPr>
        <w:tc>
          <w:tcPr>
            <w:tcW w:w="10672" w:type="dxa"/>
            <w:gridSpan w:val="3"/>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524A8" w:rsidRDefault="00B524A8" w:rsidP="00854B38">
            <w:pPr>
              <w:rPr>
                <w:rFonts w:ascii="Arial Bold" w:hAnsi="Arial Bold"/>
                <w:sz w:val="20"/>
                <w:lang w:val="ro-RO" w:eastAsia="ro-RO"/>
              </w:rPr>
            </w:pPr>
            <w:r>
              <w:rPr>
                <w:rFonts w:ascii="Arial Bold" w:hAnsi="Arial Bold"/>
                <w:sz w:val="20"/>
                <w:lang w:val="ro-RO" w:eastAsia="ro-RO"/>
              </w:rPr>
              <w:t>Coautori</w:t>
            </w:r>
          </w:p>
          <w:p w:rsidR="00B524A8" w:rsidRDefault="00B524A8" w:rsidP="00854B38"/>
        </w:tc>
      </w:tr>
      <w:tr w:rsidR="00B524A8" w:rsidTr="00854B38">
        <w:trPr>
          <w:cantSplit/>
          <w:trHeight w:val="440"/>
        </w:trPr>
        <w:tc>
          <w:tcPr>
            <w:tcW w:w="10672" w:type="dxa"/>
            <w:gridSpan w:val="3"/>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524A8" w:rsidRDefault="00B524A8" w:rsidP="00854B38">
            <w:pPr>
              <w:rPr>
                <w:rFonts w:ascii="Arial Bold" w:hAnsi="Arial Bold"/>
                <w:sz w:val="20"/>
                <w:lang w:val="ro-RO" w:eastAsia="ro-RO"/>
              </w:rPr>
            </w:pPr>
            <w:r>
              <w:rPr>
                <w:rFonts w:ascii="Arial Bold" w:hAnsi="Arial Bold"/>
                <w:sz w:val="20"/>
                <w:lang w:val="ro-RO" w:eastAsia="ro-RO"/>
              </w:rPr>
              <w:t>Colaboratori arhitectură</w:t>
            </w:r>
          </w:p>
          <w:p w:rsidR="00B524A8" w:rsidRDefault="00B524A8" w:rsidP="00854B38"/>
        </w:tc>
      </w:tr>
      <w:tr w:rsidR="00B524A8" w:rsidTr="00854B38">
        <w:trPr>
          <w:cantSplit/>
          <w:trHeight w:val="440"/>
        </w:trPr>
        <w:tc>
          <w:tcPr>
            <w:tcW w:w="10672" w:type="dxa"/>
            <w:gridSpan w:val="3"/>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524A8" w:rsidRDefault="00B524A8" w:rsidP="00854B38">
            <w:pPr>
              <w:rPr>
                <w:rFonts w:ascii="Arial Bold" w:hAnsi="Arial Bold"/>
                <w:sz w:val="20"/>
                <w:lang w:val="ro-RO" w:eastAsia="ro-RO"/>
              </w:rPr>
            </w:pPr>
            <w:r>
              <w:rPr>
                <w:rFonts w:ascii="Arial Bold" w:hAnsi="Arial Bold"/>
                <w:sz w:val="20"/>
                <w:lang w:val="ro-RO" w:eastAsia="ro-RO"/>
              </w:rPr>
              <w:t>Colaboratori specialităţi</w:t>
            </w:r>
          </w:p>
          <w:p w:rsidR="00B524A8" w:rsidRDefault="00B524A8" w:rsidP="00854B38"/>
        </w:tc>
      </w:tr>
      <w:tr w:rsidR="00B524A8" w:rsidTr="00854B38">
        <w:trPr>
          <w:cantSplit/>
          <w:trHeight w:val="640"/>
        </w:trPr>
        <w:tc>
          <w:tcPr>
            <w:tcW w:w="1067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524A8" w:rsidRDefault="00B524A8" w:rsidP="00854B38">
            <w:pPr>
              <w:rPr>
                <w:rFonts w:ascii="Arial" w:hAnsi="Arial"/>
                <w:sz w:val="18"/>
                <w:lang w:val="ro-RO" w:eastAsia="ro-RO"/>
              </w:rPr>
            </w:pPr>
          </w:p>
          <w:p w:rsidR="00B524A8" w:rsidRDefault="00B524A8" w:rsidP="00854B38">
            <w:pPr>
              <w:rPr>
                <w:rFonts w:ascii="Arial Bold" w:hAnsi="Arial Bold"/>
                <w:sz w:val="20"/>
                <w:lang w:val="ro-RO" w:eastAsia="ro-RO"/>
              </w:rPr>
            </w:pPr>
            <w:r>
              <w:rPr>
                <w:rFonts w:ascii="Arial Bold" w:hAnsi="Arial Bold"/>
                <w:sz w:val="20"/>
                <w:lang w:val="ro-RO" w:eastAsia="ro-RO"/>
              </w:rPr>
              <w:t>DECLARAŢIE ASOCIERE (DACĂ E CAZUL)</w:t>
            </w:r>
          </w:p>
          <w:p w:rsidR="00B524A8" w:rsidRDefault="00B524A8" w:rsidP="00854B38"/>
        </w:tc>
      </w:tr>
      <w:tr w:rsidR="00B524A8" w:rsidTr="00854B38">
        <w:trPr>
          <w:cantSplit/>
          <w:trHeight w:val="440"/>
        </w:trPr>
        <w:tc>
          <w:tcPr>
            <w:tcW w:w="10672" w:type="dxa"/>
            <w:gridSpan w:val="3"/>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524A8" w:rsidRDefault="00B524A8" w:rsidP="00854B38">
            <w:pPr>
              <w:rPr>
                <w:rFonts w:ascii="Arial Bold" w:hAnsi="Arial Bold"/>
                <w:sz w:val="20"/>
                <w:lang w:val="ro-RO" w:eastAsia="ro-RO"/>
              </w:rPr>
            </w:pPr>
            <w:r>
              <w:rPr>
                <w:rFonts w:ascii="Arial Bold" w:hAnsi="Arial Bold"/>
                <w:sz w:val="20"/>
                <w:lang w:val="ro-RO" w:eastAsia="ro-RO"/>
              </w:rPr>
              <w:t>NUME, STATUT JURIDIC, CONTRIBUŢIE ÎN PROIECT</w:t>
            </w:r>
          </w:p>
          <w:p w:rsidR="00B524A8" w:rsidRDefault="00B524A8" w:rsidP="00854B38"/>
        </w:tc>
      </w:tr>
      <w:tr w:rsidR="00B524A8" w:rsidTr="00854B38">
        <w:trPr>
          <w:cantSplit/>
          <w:trHeight w:val="440"/>
        </w:trPr>
        <w:tc>
          <w:tcPr>
            <w:tcW w:w="10672" w:type="dxa"/>
            <w:gridSpan w:val="3"/>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524A8" w:rsidRDefault="00B524A8" w:rsidP="00854B38">
            <w:pPr>
              <w:rPr>
                <w:rFonts w:ascii="Arial Bold" w:hAnsi="Arial Bold"/>
                <w:sz w:val="20"/>
                <w:lang w:val="ro-RO" w:eastAsia="ro-RO"/>
              </w:rPr>
            </w:pPr>
            <w:r>
              <w:rPr>
                <w:rFonts w:ascii="Arial Bold" w:hAnsi="Arial Bold"/>
                <w:sz w:val="20"/>
                <w:lang w:val="ro-RO" w:eastAsia="ro-RO"/>
              </w:rPr>
              <w:t>NUME, STATUT JURIDIC, CONTRIBUŢIE ÎN PROIECT</w:t>
            </w:r>
          </w:p>
          <w:p w:rsidR="00B524A8" w:rsidRDefault="00B524A8" w:rsidP="00854B38"/>
        </w:tc>
      </w:tr>
      <w:tr w:rsidR="00B524A8" w:rsidTr="00854B38">
        <w:trPr>
          <w:cantSplit/>
          <w:trHeight w:val="440"/>
        </w:trPr>
        <w:tc>
          <w:tcPr>
            <w:tcW w:w="1067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524A8" w:rsidRDefault="00B524A8" w:rsidP="00854B38">
            <w:pPr>
              <w:rPr>
                <w:rFonts w:ascii="Arial Bold" w:hAnsi="Arial Bold"/>
                <w:sz w:val="20"/>
                <w:lang w:val="ro-RO" w:eastAsia="ro-RO"/>
              </w:rPr>
            </w:pPr>
            <w:r>
              <w:rPr>
                <w:rFonts w:ascii="Arial Bold" w:hAnsi="Arial Bold"/>
                <w:sz w:val="20"/>
                <w:lang w:val="ro-RO" w:eastAsia="ro-RO"/>
              </w:rPr>
              <w:t xml:space="preserve">Copiaţi semnul </w:t>
            </w:r>
            <w:r>
              <w:rPr>
                <w:rFonts w:ascii="Arial" w:hAnsi="Arial"/>
                <w:sz w:val="20"/>
                <w:lang w:val="ro-RO" w:eastAsia="ro-RO"/>
              </w:rPr>
              <w:t>√</w:t>
            </w:r>
            <w:r>
              <w:rPr>
                <w:rFonts w:ascii="Arial Bold" w:hAnsi="Arial Bold"/>
                <w:sz w:val="20"/>
                <w:lang w:val="ro-RO" w:eastAsia="ro-RO"/>
              </w:rPr>
              <w:t xml:space="preserve"> în căsuţa potrivită.</w:t>
            </w:r>
          </w:p>
          <w:p w:rsidR="00B524A8" w:rsidRDefault="00B524A8" w:rsidP="00854B38"/>
        </w:tc>
      </w:tr>
      <w:tr w:rsidR="00B524A8" w:rsidTr="00854B38">
        <w:trPr>
          <w:cantSplit/>
          <w:trHeight w:val="660"/>
        </w:trPr>
        <w:tc>
          <w:tcPr>
            <w:tcW w:w="8789" w:type="dxa"/>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524A8" w:rsidRPr="00E67EA8" w:rsidRDefault="00B524A8" w:rsidP="00854B38">
            <w:pPr>
              <w:rPr>
                <w:rFonts w:ascii="Arial Bold" w:hAnsi="Arial Bold"/>
                <w:sz w:val="20"/>
                <w:lang w:val="en-US" w:eastAsia="ro-RO"/>
              </w:rPr>
            </w:pPr>
            <w:r>
              <w:rPr>
                <w:rFonts w:ascii="Arial Bold" w:hAnsi="Arial Bold"/>
                <w:sz w:val="20"/>
                <w:lang w:val="ro-RO" w:eastAsia="ro-RO"/>
              </w:rPr>
              <w:t>Sunt de acord cu dezvăluirea identităţii autorului şi/sau echipei care participă cu proiectul la concurs în expoziţia proiectelor, în galeria virtuală a proiectelor şi materialele de promovare.</w:t>
            </w:r>
          </w:p>
        </w:tc>
        <w:tc>
          <w:tcPr>
            <w:tcW w:w="954" w:type="dxa"/>
            <w:tcBorders>
              <w:top w:val="single" w:sz="4" w:space="0" w:color="000000"/>
              <w:left w:val="single" w:sz="4" w:space="0" w:color="000000"/>
              <w:bottom w:val="single" w:sz="4" w:space="0" w:color="000000"/>
              <w:right w:val="single" w:sz="4" w:space="0" w:color="000000"/>
            </w:tcBorders>
            <w:shd w:val="clear" w:color="auto" w:fill="F2DBDB"/>
            <w:tcMar>
              <w:top w:w="0" w:type="dxa"/>
              <w:left w:w="0" w:type="dxa"/>
              <w:bottom w:w="0" w:type="dxa"/>
              <w:right w:w="0" w:type="dxa"/>
            </w:tcMar>
          </w:tcPr>
          <w:p w:rsidR="00B524A8" w:rsidRDefault="00B524A8" w:rsidP="00854B38">
            <w:pPr>
              <w:rPr>
                <w:rFonts w:ascii="Arial Bold" w:hAnsi="Arial Bold"/>
                <w:color w:val="FEFDFD"/>
                <w:sz w:val="20"/>
                <w:lang w:val="ro-RO" w:eastAsia="ro-RO"/>
              </w:rPr>
            </w:pPr>
          </w:p>
          <w:p w:rsidR="00B524A8" w:rsidRDefault="00B524A8" w:rsidP="00854B38">
            <w:pPr>
              <w:rPr>
                <w:rFonts w:ascii="Arial" w:hAnsi="Arial"/>
              </w:rPr>
            </w:pPr>
            <w:r>
              <w:rPr>
                <w:rFonts w:ascii="Arial" w:hAnsi="Arial"/>
              </w:rPr>
              <w:t xml:space="preserve">DA  </w:t>
            </w:r>
          </w:p>
        </w:tc>
        <w:tc>
          <w:tcPr>
            <w:tcW w:w="929" w:type="dxa"/>
            <w:tcBorders>
              <w:top w:val="single" w:sz="4" w:space="0" w:color="000000"/>
              <w:left w:val="single" w:sz="4" w:space="0" w:color="000000"/>
              <w:bottom w:val="single" w:sz="4" w:space="0" w:color="000000"/>
              <w:right w:val="single" w:sz="4" w:space="0" w:color="000000"/>
            </w:tcBorders>
            <w:shd w:val="clear" w:color="auto" w:fill="F2DBDB"/>
            <w:tcMar>
              <w:top w:w="0" w:type="dxa"/>
              <w:left w:w="0" w:type="dxa"/>
              <w:bottom w:w="0" w:type="dxa"/>
              <w:right w:w="0" w:type="dxa"/>
            </w:tcMar>
          </w:tcPr>
          <w:p w:rsidR="00B524A8" w:rsidRDefault="00B524A8" w:rsidP="00854B38">
            <w:pPr>
              <w:rPr>
                <w:rFonts w:ascii="Arial Bold" w:hAnsi="Arial Bold"/>
                <w:color w:val="FEFDFD"/>
                <w:sz w:val="20"/>
                <w:lang w:val="ro-RO" w:eastAsia="ro-RO"/>
              </w:rPr>
            </w:pPr>
          </w:p>
          <w:p w:rsidR="00B524A8" w:rsidRDefault="00B524A8" w:rsidP="00854B38">
            <w:pPr>
              <w:rPr>
                <w:rFonts w:ascii="Arial" w:hAnsi="Arial"/>
              </w:rPr>
            </w:pPr>
            <w:r>
              <w:rPr>
                <w:rFonts w:ascii="Arial" w:hAnsi="Arial"/>
              </w:rPr>
              <w:t xml:space="preserve">NU  </w:t>
            </w:r>
          </w:p>
        </w:tc>
      </w:tr>
      <w:tr w:rsidR="00B524A8" w:rsidTr="00854B38">
        <w:trPr>
          <w:cantSplit/>
          <w:trHeight w:val="1100"/>
        </w:trPr>
        <w:tc>
          <w:tcPr>
            <w:tcW w:w="10672" w:type="dxa"/>
            <w:gridSpan w:val="3"/>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524A8" w:rsidRDefault="00B524A8" w:rsidP="00854B38">
            <w:pPr>
              <w:rPr>
                <w:rFonts w:ascii="Arial Bold" w:hAnsi="Arial Bold"/>
                <w:sz w:val="20"/>
                <w:lang w:val="ro-RO" w:eastAsia="ro-RO"/>
              </w:rPr>
            </w:pPr>
            <w:r>
              <w:rPr>
                <w:rFonts w:ascii="Arial Bold" w:hAnsi="Arial Bold"/>
                <w:sz w:val="20"/>
                <w:lang w:val="ro-RO" w:eastAsia="ro-RO"/>
              </w:rPr>
              <w:lastRenderedPageBreak/>
              <w:t>Declar pe propria răspundere că, în eventualitatea atribuirii contractului de proiectare, voi asigura serviciile complete de proiectare pentru toate specialităţile şi pentru fazele de proiectare solicitate de promotor, cu sau fără asociere cu alţi proiectanţi / specialişti, persoane fizice sau juridice şi voi depune la promotor toate documentele solicitate de acesta, care atestă capacitatea de încheiere a contractului de proiectare.</w:t>
            </w:r>
          </w:p>
          <w:p w:rsidR="00B524A8" w:rsidRDefault="00B524A8" w:rsidP="00854B38"/>
        </w:tc>
      </w:tr>
      <w:tr w:rsidR="00B524A8" w:rsidTr="00854B38">
        <w:trPr>
          <w:cantSplit/>
          <w:trHeight w:val="880"/>
        </w:trPr>
        <w:tc>
          <w:tcPr>
            <w:tcW w:w="10672" w:type="dxa"/>
            <w:gridSpan w:val="3"/>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524A8" w:rsidRDefault="00B524A8" w:rsidP="00854B38">
            <w:pPr>
              <w:rPr>
                <w:rFonts w:ascii="Arial Bold" w:hAnsi="Arial Bold"/>
                <w:sz w:val="20"/>
                <w:lang w:val="en-US"/>
              </w:rPr>
            </w:pPr>
            <w:r>
              <w:rPr>
                <w:rFonts w:ascii="Arial Bold" w:hAnsi="Arial Bold"/>
                <w:sz w:val="20"/>
                <w:lang w:val="ro-RO" w:eastAsia="ro-RO"/>
              </w:rPr>
              <w:t>Declar pe propria răspundere că</w:t>
            </w:r>
            <w:r>
              <w:rPr>
                <w:rFonts w:ascii="Arial Bold" w:hAnsi="Arial Bold"/>
                <w:sz w:val="20"/>
                <w:lang w:val="en-US"/>
              </w:rPr>
              <w:t xml:space="preserve"> în ultimii 5 ani nu am fost condamnat prin hotărâre definitiva a unei instanţe judecătoreşti pentru participarea la activităţi ale unei organizaţii criminale, pentru corupţie, frauda şi/sau spalare de bani.</w:t>
            </w:r>
          </w:p>
        </w:tc>
      </w:tr>
      <w:tr w:rsidR="00B524A8" w:rsidTr="00854B38">
        <w:trPr>
          <w:cantSplit/>
          <w:trHeight w:val="440"/>
        </w:trPr>
        <w:tc>
          <w:tcPr>
            <w:tcW w:w="10672" w:type="dxa"/>
            <w:gridSpan w:val="3"/>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524A8" w:rsidRDefault="00B524A8" w:rsidP="00854B38">
            <w:pPr>
              <w:rPr>
                <w:rFonts w:ascii="Arial Bold" w:hAnsi="Arial Bold"/>
                <w:sz w:val="20"/>
                <w:lang w:val="ro-RO" w:eastAsia="ro-RO"/>
              </w:rPr>
            </w:pPr>
            <w:r>
              <w:rPr>
                <w:rFonts w:ascii="Arial Bold" w:hAnsi="Arial Bold"/>
                <w:sz w:val="20"/>
                <w:lang w:val="ro-RO" w:eastAsia="ro-RO"/>
              </w:rPr>
              <w:t>Declar că am luat cunoştinţă de regulamentul concursului şi sunt de acord cu prevederile acestuia.</w:t>
            </w:r>
          </w:p>
          <w:p w:rsidR="00B524A8" w:rsidRDefault="00B524A8" w:rsidP="00854B38"/>
        </w:tc>
      </w:tr>
    </w:tbl>
    <w:p w:rsidR="00DA1DC2" w:rsidRDefault="00DA1DC2" w:rsidP="00B524A8">
      <w:pPr>
        <w:rPr>
          <w:rFonts w:ascii="Arial" w:hAnsi="Arial"/>
          <w:sz w:val="20"/>
          <w:lang w:val="ro-RO" w:eastAsia="ro-RO"/>
        </w:rPr>
      </w:pPr>
    </w:p>
    <w:p w:rsidR="00DA1DC2" w:rsidRDefault="00DA1DC2" w:rsidP="00B524A8">
      <w:pPr>
        <w:rPr>
          <w:rFonts w:ascii="Arial" w:hAnsi="Arial"/>
          <w:sz w:val="20"/>
          <w:lang w:val="ro-RO" w:eastAsia="ro-RO"/>
        </w:rPr>
      </w:pPr>
    </w:p>
    <w:p w:rsidR="00B524A8" w:rsidRPr="00EA1480" w:rsidRDefault="00B524A8" w:rsidP="00B524A8">
      <w:pPr>
        <w:rPr>
          <w:rFonts w:ascii="Arial" w:hAnsi="Arial"/>
          <w:sz w:val="20"/>
          <w:lang w:val="ro-RO" w:eastAsia="ro-RO"/>
        </w:rPr>
      </w:pPr>
      <w:r>
        <w:rPr>
          <w:rFonts w:ascii="Arial" w:hAnsi="Arial"/>
          <w:sz w:val="20"/>
          <w:lang w:val="ro-RO" w:eastAsia="ro-RO"/>
        </w:rPr>
        <w:t>Data</w:t>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r>
      <w:r>
        <w:rPr>
          <w:rFonts w:ascii="Arial" w:hAnsi="Arial"/>
          <w:sz w:val="20"/>
          <w:lang w:val="ro-RO" w:eastAsia="ro-RO"/>
        </w:rPr>
        <w:tab/>
        <w:t>Semnătura</w:t>
      </w:r>
      <w:r>
        <w:rPr>
          <w:rFonts w:ascii="Arial" w:hAnsi="Arial"/>
          <w:sz w:val="20"/>
          <w:lang w:val="en-US" w:eastAsia="ro-RO"/>
        </w:rPr>
        <w:t xml:space="preserve"> </w:t>
      </w:r>
      <w:r>
        <w:rPr>
          <w:rFonts w:ascii="Arial" w:hAnsi="Arial"/>
          <w:sz w:val="20"/>
          <w:lang w:val="ro-RO" w:eastAsia="ro-RO"/>
        </w:rPr>
        <w:t>Ştampila</w:t>
      </w:r>
    </w:p>
    <w:p w:rsidR="00B524A8" w:rsidRDefault="00B524A8"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B524A8" w:rsidRDefault="00B524A8" w:rsidP="00404124">
      <w:pPr>
        <w:spacing w:line="276" w:lineRule="auto"/>
        <w:ind w:right="-1"/>
        <w:rPr>
          <w:rFonts w:eastAsia="MS Mincho"/>
        </w:rPr>
      </w:pPr>
    </w:p>
    <w:p w:rsidR="00B524A8" w:rsidRDefault="00B524A8"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Default="00DA1DC2" w:rsidP="00404124">
      <w:pPr>
        <w:spacing w:line="276" w:lineRule="auto"/>
        <w:ind w:right="-1"/>
        <w:rPr>
          <w:rFonts w:eastAsia="MS Mincho"/>
        </w:rPr>
      </w:pPr>
    </w:p>
    <w:p w:rsidR="00DA1DC2" w:rsidRPr="002F2FE0" w:rsidRDefault="00DA1DC2" w:rsidP="0014741E">
      <w:pPr>
        <w:spacing w:line="276" w:lineRule="auto"/>
        <w:ind w:right="-1"/>
        <w:jc w:val="right"/>
        <w:rPr>
          <w:rFonts w:eastAsia="MS Mincho"/>
        </w:rPr>
      </w:pPr>
    </w:p>
    <w:p w:rsidR="00404124" w:rsidRPr="000F5F34" w:rsidRDefault="00404124" w:rsidP="00120603">
      <w:pPr>
        <w:spacing w:line="276" w:lineRule="auto"/>
        <w:ind w:right="-1"/>
        <w:jc w:val="right"/>
        <w:rPr>
          <w:rFonts w:eastAsia="MS Mincho"/>
        </w:rPr>
      </w:pPr>
      <w:r w:rsidRPr="008B66ED">
        <w:rPr>
          <w:rFonts w:eastAsia="MS Mincho"/>
        </w:rPr>
        <w:t>FORMULARUL 1</w:t>
      </w:r>
      <w:r w:rsidR="00070354">
        <w:rPr>
          <w:rFonts w:eastAsia="MS Mincho"/>
        </w:rPr>
        <w:t>2</w:t>
      </w:r>
      <w:r w:rsidRPr="008B66ED">
        <w:rPr>
          <w:rFonts w:eastAsia="MS Mincho"/>
        </w:rPr>
        <w:t xml:space="preserve"> </w:t>
      </w:r>
      <w:r>
        <w:rPr>
          <w:rFonts w:eastAsia="MS Mincho"/>
        </w:rPr>
        <w:t xml:space="preserve"> F</w:t>
      </w:r>
      <w:r w:rsidRPr="002F2FE0">
        <w:rPr>
          <w:rFonts w:eastAsia="MS Mincho"/>
        </w:rPr>
        <w:t>ormularul de identitate</w:t>
      </w:r>
      <w:r w:rsidRPr="0014741E">
        <w:rPr>
          <w:rFonts w:eastAsia="MS Mincho"/>
        </w:rPr>
        <w:t>/Formular de identificare</w:t>
      </w:r>
    </w:p>
    <w:p w:rsidR="00B10260" w:rsidRPr="007D5443" w:rsidRDefault="00B10260" w:rsidP="00404124">
      <w:pPr>
        <w:spacing w:line="276" w:lineRule="auto"/>
        <w:ind w:right="-1"/>
        <w:rPr>
          <w:rFonts w:ascii="Arial" w:hAnsi="Arial" w:cs="Arial"/>
          <w:highlight w:val="yellow"/>
        </w:rPr>
      </w:pPr>
    </w:p>
    <w:p w:rsidR="006B742E" w:rsidRDefault="006B742E" w:rsidP="00B10260">
      <w:pPr>
        <w:tabs>
          <w:tab w:val="left" w:pos="8202"/>
        </w:tabs>
        <w:spacing w:line="276" w:lineRule="auto"/>
        <w:ind w:right="-1"/>
        <w:rPr>
          <w:rFonts w:eastAsia="MS Mincho"/>
        </w:rPr>
      </w:pPr>
      <w:r w:rsidRPr="001C3E8C">
        <w:rPr>
          <w:rFonts w:ascii="Arial" w:hAnsi="Arial" w:cs="Arial"/>
          <w:b/>
        </w:rPr>
        <w:t xml:space="preserve">CONCURS DE SOLUȚII – </w:t>
      </w:r>
      <w:r w:rsidRPr="00A236F7">
        <w:rPr>
          <w:rFonts w:ascii="Arial" w:hAnsi="Arial" w:cs="Arial"/>
          <w:b/>
        </w:rPr>
        <w:t>Regenerarea urbană a spațiilor publice din cartierele de locuințe colective ale municipiului Aiud – Microraion, Sergent Hațegan, Transilvaniei și Gheorghe Doja</w:t>
      </w:r>
    </w:p>
    <w:p w:rsidR="00404124" w:rsidRDefault="00B10260" w:rsidP="00B10260">
      <w:pPr>
        <w:tabs>
          <w:tab w:val="left" w:pos="8202"/>
        </w:tabs>
        <w:spacing w:line="276" w:lineRule="auto"/>
        <w:ind w:right="-1"/>
        <w:rPr>
          <w:rFonts w:eastAsia="MS Mincho"/>
        </w:rPr>
      </w:pPr>
      <w:r>
        <w:rPr>
          <w:rFonts w:eastAsia="MS Mincho"/>
        </w:rPr>
        <w:tab/>
      </w:r>
    </w:p>
    <w:p w:rsidR="00B10260" w:rsidRDefault="00B10260" w:rsidP="00B10260">
      <w:pPr>
        <w:tabs>
          <w:tab w:val="left" w:pos="8202"/>
        </w:tabs>
        <w:spacing w:line="276" w:lineRule="auto"/>
        <w:ind w:right="-1"/>
        <w:rPr>
          <w:rFonts w:eastAsia="MS Mincho"/>
        </w:rPr>
      </w:pPr>
    </w:p>
    <w:tbl>
      <w:tblPr>
        <w:tblStyle w:val="GrilTabel"/>
        <w:tblW w:w="0" w:type="auto"/>
        <w:tblLook w:val="04A0"/>
      </w:tblPr>
      <w:tblGrid>
        <w:gridCol w:w="10222"/>
      </w:tblGrid>
      <w:tr w:rsidR="00B10260" w:rsidTr="00B10260">
        <w:tc>
          <w:tcPr>
            <w:tcW w:w="10222" w:type="dxa"/>
          </w:tcPr>
          <w:p w:rsidR="00B10260" w:rsidRPr="00B10260" w:rsidRDefault="00B10260" w:rsidP="00B10260">
            <w:pPr>
              <w:rPr>
                <w:rFonts w:ascii="Arial" w:hAnsi="Arial" w:cs="Arial"/>
                <w:sz w:val="44"/>
                <w:szCs w:val="20"/>
                <w:lang w:val="ro-RO"/>
              </w:rPr>
            </w:pPr>
            <w:r w:rsidRPr="00B10260">
              <w:rPr>
                <w:rFonts w:ascii="Arial" w:hAnsi="Arial" w:cs="Arial"/>
                <w:sz w:val="44"/>
                <w:szCs w:val="20"/>
                <w:lang w:val="ro-RO"/>
              </w:rPr>
              <w:t>Autor principal</w:t>
            </w:r>
          </w:p>
          <w:p w:rsidR="00B10260" w:rsidRPr="00B10260" w:rsidRDefault="00B10260" w:rsidP="00B10260">
            <w:pPr>
              <w:rPr>
                <w:rFonts w:ascii="Arial" w:hAnsi="Arial" w:cs="Arial"/>
                <w:sz w:val="44"/>
                <w:szCs w:val="20"/>
                <w:lang w:val="ro-RO"/>
              </w:rPr>
            </w:pPr>
          </w:p>
          <w:p w:rsidR="00B10260" w:rsidRPr="00B10260" w:rsidRDefault="00B10260" w:rsidP="00B10260">
            <w:pPr>
              <w:tabs>
                <w:tab w:val="left" w:pos="8202"/>
              </w:tabs>
              <w:spacing w:line="276" w:lineRule="auto"/>
              <w:ind w:right="-1"/>
              <w:rPr>
                <w:rFonts w:eastAsia="MS Mincho"/>
              </w:rPr>
            </w:pPr>
          </w:p>
        </w:tc>
      </w:tr>
      <w:tr w:rsidR="00B10260" w:rsidTr="00B10260">
        <w:tc>
          <w:tcPr>
            <w:tcW w:w="10222" w:type="dxa"/>
          </w:tcPr>
          <w:p w:rsidR="00B10260" w:rsidRPr="00B10260" w:rsidRDefault="00B10260" w:rsidP="00B10260">
            <w:pPr>
              <w:rPr>
                <w:rFonts w:ascii="Arial" w:hAnsi="Arial" w:cs="Arial"/>
                <w:sz w:val="44"/>
                <w:szCs w:val="20"/>
                <w:lang w:val="ro-RO"/>
              </w:rPr>
            </w:pPr>
            <w:r w:rsidRPr="00B10260">
              <w:rPr>
                <w:rFonts w:ascii="Arial" w:hAnsi="Arial" w:cs="Arial"/>
                <w:sz w:val="44"/>
                <w:szCs w:val="20"/>
                <w:lang w:val="ro-RO"/>
              </w:rPr>
              <w:t>Coautori</w:t>
            </w:r>
          </w:p>
          <w:p w:rsidR="00B10260" w:rsidRPr="00B10260" w:rsidRDefault="00B10260" w:rsidP="00B10260">
            <w:pPr>
              <w:rPr>
                <w:rFonts w:ascii="Arial" w:hAnsi="Arial" w:cs="Arial"/>
                <w:sz w:val="44"/>
                <w:szCs w:val="20"/>
                <w:lang w:val="ro-RO"/>
              </w:rPr>
            </w:pPr>
          </w:p>
          <w:p w:rsidR="00B10260" w:rsidRPr="00B10260" w:rsidRDefault="00B10260" w:rsidP="00B10260">
            <w:pPr>
              <w:tabs>
                <w:tab w:val="left" w:pos="8202"/>
              </w:tabs>
              <w:spacing w:line="276" w:lineRule="auto"/>
              <w:ind w:right="-1"/>
              <w:rPr>
                <w:rFonts w:eastAsia="MS Mincho"/>
              </w:rPr>
            </w:pPr>
          </w:p>
        </w:tc>
      </w:tr>
      <w:tr w:rsidR="00B10260" w:rsidTr="00B10260">
        <w:tc>
          <w:tcPr>
            <w:tcW w:w="10222" w:type="dxa"/>
          </w:tcPr>
          <w:p w:rsidR="00B10260" w:rsidRPr="00B10260" w:rsidRDefault="00B10260" w:rsidP="00B10260">
            <w:pPr>
              <w:rPr>
                <w:rFonts w:ascii="Arial" w:hAnsi="Arial" w:cs="Arial"/>
                <w:sz w:val="44"/>
                <w:szCs w:val="20"/>
                <w:lang w:val="ro-RO"/>
              </w:rPr>
            </w:pPr>
            <w:r w:rsidRPr="00B10260">
              <w:rPr>
                <w:rFonts w:ascii="Arial" w:hAnsi="Arial" w:cs="Arial"/>
                <w:sz w:val="44"/>
                <w:szCs w:val="20"/>
                <w:lang w:val="ro-RO"/>
              </w:rPr>
              <w:t>Colaboratori arhitectură</w:t>
            </w:r>
          </w:p>
          <w:p w:rsidR="00B10260" w:rsidRPr="00B10260" w:rsidRDefault="00B10260" w:rsidP="00B10260">
            <w:pPr>
              <w:rPr>
                <w:rFonts w:ascii="Arial" w:hAnsi="Arial" w:cs="Arial"/>
                <w:sz w:val="44"/>
                <w:szCs w:val="20"/>
                <w:lang w:val="ro-RO"/>
              </w:rPr>
            </w:pPr>
          </w:p>
          <w:p w:rsidR="00B10260" w:rsidRPr="00B10260" w:rsidRDefault="00B10260" w:rsidP="00B10260">
            <w:pPr>
              <w:tabs>
                <w:tab w:val="left" w:pos="8202"/>
              </w:tabs>
              <w:spacing w:line="276" w:lineRule="auto"/>
              <w:ind w:right="-1"/>
              <w:rPr>
                <w:rFonts w:eastAsia="MS Mincho"/>
              </w:rPr>
            </w:pPr>
          </w:p>
        </w:tc>
      </w:tr>
      <w:tr w:rsidR="006B742E" w:rsidTr="00B10260">
        <w:tc>
          <w:tcPr>
            <w:tcW w:w="10222" w:type="dxa"/>
          </w:tcPr>
          <w:p w:rsidR="006B742E" w:rsidRDefault="006B742E" w:rsidP="006B742E">
            <w:pPr>
              <w:rPr>
                <w:rFonts w:ascii="Arial" w:hAnsi="Arial" w:cs="Arial"/>
                <w:sz w:val="44"/>
                <w:szCs w:val="20"/>
                <w:lang w:val="ro-RO"/>
              </w:rPr>
            </w:pPr>
            <w:r w:rsidRPr="006B742E">
              <w:rPr>
                <w:rFonts w:ascii="Arial" w:hAnsi="Arial" w:cs="Arial"/>
                <w:sz w:val="44"/>
                <w:szCs w:val="20"/>
                <w:lang w:val="ro-RO"/>
              </w:rPr>
              <w:t>Colaboratori specialităţi</w:t>
            </w:r>
          </w:p>
          <w:p w:rsidR="006B742E" w:rsidRPr="006B742E" w:rsidRDefault="006B742E" w:rsidP="006B742E">
            <w:pPr>
              <w:rPr>
                <w:rFonts w:ascii="Arial" w:hAnsi="Arial" w:cs="Arial"/>
                <w:sz w:val="44"/>
                <w:szCs w:val="20"/>
                <w:lang w:val="ro-RO"/>
              </w:rPr>
            </w:pPr>
          </w:p>
          <w:p w:rsidR="006B742E" w:rsidRPr="00B10260" w:rsidRDefault="006B742E" w:rsidP="00B10260">
            <w:pPr>
              <w:rPr>
                <w:rFonts w:ascii="Arial" w:hAnsi="Arial" w:cs="Arial"/>
                <w:sz w:val="44"/>
                <w:szCs w:val="20"/>
                <w:lang w:val="ro-RO"/>
              </w:rPr>
            </w:pPr>
          </w:p>
        </w:tc>
      </w:tr>
    </w:tbl>
    <w:p w:rsidR="00B10260" w:rsidRDefault="00B10260" w:rsidP="00B10260">
      <w:pPr>
        <w:tabs>
          <w:tab w:val="left" w:pos="8202"/>
        </w:tabs>
        <w:spacing w:line="276" w:lineRule="auto"/>
        <w:ind w:right="-1"/>
        <w:rPr>
          <w:rFonts w:eastAsia="MS Mincho"/>
        </w:rPr>
      </w:pPr>
    </w:p>
    <w:p w:rsidR="00B10260" w:rsidRDefault="00B10260" w:rsidP="00B10260">
      <w:pPr>
        <w:tabs>
          <w:tab w:val="left" w:pos="8202"/>
        </w:tabs>
        <w:spacing w:line="276" w:lineRule="auto"/>
        <w:ind w:right="-1"/>
        <w:rPr>
          <w:rFonts w:eastAsia="MS Mincho"/>
        </w:rPr>
      </w:pPr>
    </w:p>
    <w:p w:rsidR="00B10260" w:rsidRPr="008B66ED" w:rsidRDefault="00B10260" w:rsidP="00B10260">
      <w:pPr>
        <w:tabs>
          <w:tab w:val="left" w:pos="8202"/>
        </w:tabs>
        <w:spacing w:line="276" w:lineRule="auto"/>
        <w:ind w:right="-1"/>
        <w:rPr>
          <w:rFonts w:eastAsia="MS Mincho"/>
        </w:rPr>
      </w:pPr>
    </w:p>
    <w:p w:rsidR="0023578D" w:rsidRPr="001C3E8C" w:rsidRDefault="0023578D" w:rsidP="0023578D">
      <w:pPr>
        <w:pStyle w:val="Listparagraf"/>
        <w:widowControl w:val="0"/>
        <w:numPr>
          <w:ilvl w:val="0"/>
          <w:numId w:val="30"/>
        </w:numPr>
        <w:tabs>
          <w:tab w:val="left" w:pos="1638"/>
        </w:tabs>
        <w:autoSpaceDE w:val="0"/>
        <w:autoSpaceDN w:val="0"/>
        <w:spacing w:after="0" w:line="240" w:lineRule="auto"/>
        <w:ind w:right="160"/>
        <w:rPr>
          <w:rFonts w:ascii="Arial" w:hAnsi="Arial" w:cs="Arial"/>
          <w:sz w:val="24"/>
          <w:szCs w:val="24"/>
        </w:rPr>
      </w:pPr>
      <w:r w:rsidRPr="001C3E8C">
        <w:rPr>
          <w:rFonts w:ascii="Arial" w:hAnsi="Arial" w:cs="Arial"/>
          <w:sz w:val="24"/>
          <w:szCs w:val="24"/>
        </w:rPr>
        <w:t>F</w:t>
      </w:r>
      <w:r w:rsidR="0023739B" w:rsidRPr="001C3E8C">
        <w:rPr>
          <w:rFonts w:ascii="Arial" w:hAnsi="Arial" w:cs="Arial"/>
          <w:sz w:val="24"/>
          <w:szCs w:val="24"/>
        </w:rPr>
        <w:t>o</w:t>
      </w:r>
      <w:r w:rsidRPr="001C3E8C">
        <w:rPr>
          <w:rFonts w:ascii="Arial" w:hAnsi="Arial" w:cs="Arial"/>
          <w:sz w:val="24"/>
          <w:szCs w:val="24"/>
        </w:rPr>
        <w:t>rmularul</w:t>
      </w:r>
      <w:r w:rsidRPr="001C3E8C">
        <w:rPr>
          <w:rFonts w:ascii="Arial" w:hAnsi="Arial" w:cs="Arial"/>
          <w:spacing w:val="-3"/>
          <w:sz w:val="24"/>
          <w:szCs w:val="24"/>
        </w:rPr>
        <w:t xml:space="preserve"> </w:t>
      </w:r>
      <w:r w:rsidRPr="001C3E8C">
        <w:rPr>
          <w:rFonts w:ascii="Arial" w:hAnsi="Arial" w:cs="Arial"/>
          <w:sz w:val="24"/>
          <w:szCs w:val="24"/>
        </w:rPr>
        <w:t>de</w:t>
      </w:r>
      <w:r w:rsidRPr="001C3E8C">
        <w:rPr>
          <w:rFonts w:ascii="Arial" w:hAnsi="Arial" w:cs="Arial"/>
          <w:spacing w:val="-5"/>
          <w:sz w:val="24"/>
          <w:szCs w:val="24"/>
        </w:rPr>
        <w:t xml:space="preserve"> </w:t>
      </w:r>
      <w:r w:rsidRPr="001C3E8C">
        <w:rPr>
          <w:rFonts w:ascii="Arial" w:hAnsi="Arial" w:cs="Arial"/>
          <w:sz w:val="24"/>
          <w:szCs w:val="24"/>
        </w:rPr>
        <w:t>identitate,</w:t>
      </w:r>
      <w:r w:rsidRPr="001C3E8C">
        <w:rPr>
          <w:rFonts w:ascii="Arial" w:hAnsi="Arial" w:cs="Arial"/>
          <w:spacing w:val="-2"/>
          <w:sz w:val="24"/>
          <w:szCs w:val="24"/>
        </w:rPr>
        <w:t xml:space="preserve"> </w:t>
      </w:r>
      <w:r w:rsidRPr="001C3E8C">
        <w:rPr>
          <w:rFonts w:ascii="Arial" w:hAnsi="Arial" w:cs="Arial"/>
          <w:sz w:val="24"/>
          <w:szCs w:val="24"/>
        </w:rPr>
        <w:t>format</w:t>
      </w:r>
      <w:r w:rsidRPr="001C3E8C">
        <w:rPr>
          <w:rFonts w:ascii="Arial" w:hAnsi="Arial" w:cs="Arial"/>
          <w:spacing w:val="-3"/>
          <w:sz w:val="24"/>
          <w:szCs w:val="24"/>
        </w:rPr>
        <w:t xml:space="preserve"> </w:t>
      </w:r>
      <w:r w:rsidRPr="001C3E8C">
        <w:rPr>
          <w:rFonts w:ascii="Arial" w:hAnsi="Arial" w:cs="Arial"/>
          <w:sz w:val="24"/>
          <w:szCs w:val="24"/>
        </w:rPr>
        <w:t>A4,</w:t>
      </w:r>
      <w:r w:rsidRPr="001C3E8C">
        <w:rPr>
          <w:rFonts w:ascii="Arial" w:hAnsi="Arial" w:cs="Arial"/>
          <w:spacing w:val="-3"/>
          <w:sz w:val="24"/>
          <w:szCs w:val="24"/>
        </w:rPr>
        <w:t xml:space="preserve"> </w:t>
      </w:r>
      <w:r w:rsidRPr="001C3E8C">
        <w:rPr>
          <w:rFonts w:ascii="Arial" w:hAnsi="Arial" w:cs="Arial"/>
          <w:sz w:val="24"/>
          <w:szCs w:val="24"/>
        </w:rPr>
        <w:t>tipărit</w:t>
      </w:r>
      <w:r w:rsidRPr="001C3E8C">
        <w:rPr>
          <w:rFonts w:ascii="Arial" w:hAnsi="Arial" w:cs="Arial"/>
          <w:spacing w:val="-3"/>
          <w:sz w:val="24"/>
          <w:szCs w:val="24"/>
        </w:rPr>
        <w:t xml:space="preserve"> </w:t>
      </w:r>
      <w:r w:rsidRPr="001C3E8C">
        <w:rPr>
          <w:rFonts w:ascii="Arial" w:hAnsi="Arial" w:cs="Arial"/>
          <w:sz w:val="24"/>
          <w:szCs w:val="24"/>
        </w:rPr>
        <w:t>pe</w:t>
      </w:r>
      <w:r w:rsidRPr="001C3E8C">
        <w:rPr>
          <w:rFonts w:ascii="Arial" w:hAnsi="Arial" w:cs="Arial"/>
          <w:spacing w:val="-4"/>
          <w:sz w:val="24"/>
          <w:szCs w:val="24"/>
        </w:rPr>
        <w:t xml:space="preserve"> </w:t>
      </w:r>
      <w:r w:rsidRPr="001C3E8C">
        <w:rPr>
          <w:rFonts w:ascii="Arial" w:hAnsi="Arial" w:cs="Arial"/>
          <w:sz w:val="24"/>
          <w:szCs w:val="24"/>
        </w:rPr>
        <w:t>hârtie</w:t>
      </w:r>
      <w:r w:rsidRPr="001C3E8C">
        <w:rPr>
          <w:rFonts w:ascii="Arial" w:hAnsi="Arial" w:cs="Arial"/>
          <w:spacing w:val="-3"/>
          <w:sz w:val="24"/>
          <w:szCs w:val="24"/>
        </w:rPr>
        <w:t xml:space="preserve"> </w:t>
      </w:r>
      <w:r w:rsidRPr="001C3E8C">
        <w:rPr>
          <w:rFonts w:ascii="Arial" w:hAnsi="Arial" w:cs="Arial"/>
          <w:sz w:val="24"/>
          <w:szCs w:val="24"/>
        </w:rPr>
        <w:t>albă,</w:t>
      </w:r>
      <w:r w:rsidRPr="001C3E8C">
        <w:rPr>
          <w:rFonts w:ascii="Arial" w:hAnsi="Arial" w:cs="Arial"/>
          <w:spacing w:val="-3"/>
          <w:sz w:val="24"/>
          <w:szCs w:val="24"/>
        </w:rPr>
        <w:t xml:space="preserve"> </w:t>
      </w:r>
      <w:r w:rsidRPr="001C3E8C">
        <w:rPr>
          <w:rFonts w:ascii="Arial" w:hAnsi="Arial" w:cs="Arial"/>
          <w:sz w:val="24"/>
          <w:szCs w:val="24"/>
        </w:rPr>
        <w:t>care</w:t>
      </w:r>
      <w:r w:rsidRPr="001C3E8C">
        <w:rPr>
          <w:rFonts w:ascii="Arial" w:hAnsi="Arial" w:cs="Arial"/>
          <w:spacing w:val="-5"/>
          <w:sz w:val="24"/>
          <w:szCs w:val="24"/>
        </w:rPr>
        <w:t xml:space="preserve"> </w:t>
      </w:r>
      <w:r w:rsidRPr="001C3E8C">
        <w:rPr>
          <w:rFonts w:ascii="Arial" w:hAnsi="Arial" w:cs="Arial"/>
          <w:sz w:val="24"/>
          <w:szCs w:val="24"/>
        </w:rPr>
        <w:t>va</w:t>
      </w:r>
      <w:r w:rsidRPr="001C3E8C">
        <w:rPr>
          <w:rFonts w:ascii="Arial" w:hAnsi="Arial" w:cs="Arial"/>
          <w:spacing w:val="-4"/>
          <w:sz w:val="24"/>
          <w:szCs w:val="24"/>
        </w:rPr>
        <w:t xml:space="preserve"> </w:t>
      </w:r>
      <w:r w:rsidRPr="001C3E8C">
        <w:rPr>
          <w:rFonts w:ascii="Arial" w:hAnsi="Arial" w:cs="Arial"/>
          <w:sz w:val="24"/>
          <w:szCs w:val="24"/>
        </w:rPr>
        <w:t>fi</w:t>
      </w:r>
      <w:r w:rsidRPr="001C3E8C">
        <w:rPr>
          <w:rFonts w:ascii="Arial" w:hAnsi="Arial" w:cs="Arial"/>
          <w:spacing w:val="-3"/>
          <w:sz w:val="24"/>
          <w:szCs w:val="24"/>
        </w:rPr>
        <w:t xml:space="preserve"> </w:t>
      </w:r>
      <w:r w:rsidRPr="001C3E8C">
        <w:rPr>
          <w:rFonts w:ascii="Arial" w:hAnsi="Arial" w:cs="Arial"/>
          <w:sz w:val="24"/>
          <w:szCs w:val="24"/>
        </w:rPr>
        <w:t>folosit</w:t>
      </w:r>
      <w:r w:rsidRPr="001C3E8C">
        <w:rPr>
          <w:rFonts w:ascii="Arial" w:hAnsi="Arial" w:cs="Arial"/>
          <w:spacing w:val="-3"/>
          <w:sz w:val="24"/>
          <w:szCs w:val="24"/>
        </w:rPr>
        <w:t xml:space="preserve"> </w:t>
      </w:r>
      <w:r w:rsidRPr="001C3E8C">
        <w:rPr>
          <w:rFonts w:ascii="Arial" w:hAnsi="Arial" w:cs="Arial"/>
          <w:sz w:val="24"/>
          <w:szCs w:val="24"/>
        </w:rPr>
        <w:t>de</w:t>
      </w:r>
      <w:r w:rsidRPr="001C3E8C">
        <w:rPr>
          <w:rFonts w:ascii="Arial" w:hAnsi="Arial" w:cs="Arial"/>
          <w:spacing w:val="-3"/>
          <w:sz w:val="24"/>
          <w:szCs w:val="24"/>
        </w:rPr>
        <w:t xml:space="preserve"> </w:t>
      </w:r>
      <w:r w:rsidRPr="001C3E8C">
        <w:rPr>
          <w:rFonts w:ascii="Arial" w:hAnsi="Arial" w:cs="Arial"/>
          <w:sz w:val="24"/>
          <w:szCs w:val="24"/>
        </w:rPr>
        <w:t>Organizatori</w:t>
      </w:r>
      <w:r w:rsidRPr="001C3E8C">
        <w:rPr>
          <w:rFonts w:ascii="Arial" w:hAnsi="Arial" w:cs="Arial"/>
          <w:spacing w:val="-3"/>
          <w:sz w:val="24"/>
          <w:szCs w:val="24"/>
        </w:rPr>
        <w:t xml:space="preserve"> </w:t>
      </w:r>
      <w:r w:rsidRPr="001C3E8C">
        <w:rPr>
          <w:rFonts w:ascii="Arial" w:hAnsi="Arial" w:cs="Arial"/>
          <w:sz w:val="24"/>
          <w:szCs w:val="24"/>
        </w:rPr>
        <w:t>pentru Expoziția Concursului;</w:t>
      </w:r>
    </w:p>
    <w:p w:rsidR="00404124" w:rsidRPr="00404124" w:rsidRDefault="00404124" w:rsidP="008B724A">
      <w:pPr>
        <w:tabs>
          <w:tab w:val="left" w:pos="7200"/>
        </w:tabs>
      </w:pPr>
    </w:p>
    <w:p w:rsidR="00404124" w:rsidRDefault="00404124" w:rsidP="008B724A">
      <w:pPr>
        <w:tabs>
          <w:tab w:val="left" w:pos="7200"/>
        </w:tabs>
        <w:rPr>
          <w:lang w:val="it-IT"/>
        </w:rPr>
      </w:pPr>
    </w:p>
    <w:p w:rsidR="00404124" w:rsidRDefault="00404124" w:rsidP="008B724A">
      <w:pPr>
        <w:tabs>
          <w:tab w:val="left" w:pos="7200"/>
        </w:tabs>
        <w:rPr>
          <w:lang w:val="it-IT"/>
        </w:rPr>
      </w:pPr>
    </w:p>
    <w:p w:rsidR="00404124" w:rsidRDefault="00404124" w:rsidP="008B724A">
      <w:pPr>
        <w:tabs>
          <w:tab w:val="left" w:pos="7200"/>
        </w:tabs>
        <w:rPr>
          <w:lang w:val="it-IT"/>
        </w:rPr>
      </w:pPr>
    </w:p>
    <w:p w:rsidR="00404124" w:rsidRDefault="00404124" w:rsidP="008B724A">
      <w:pPr>
        <w:tabs>
          <w:tab w:val="left" w:pos="7200"/>
        </w:tabs>
        <w:rPr>
          <w:lang w:val="it-IT"/>
        </w:rPr>
      </w:pPr>
    </w:p>
    <w:p w:rsidR="00404124" w:rsidRDefault="00404124" w:rsidP="008B724A">
      <w:pPr>
        <w:tabs>
          <w:tab w:val="left" w:pos="7200"/>
        </w:tabs>
        <w:rPr>
          <w:lang w:val="it-IT"/>
        </w:rPr>
      </w:pPr>
    </w:p>
    <w:p w:rsidR="00404124" w:rsidRDefault="00404124" w:rsidP="008B724A">
      <w:pPr>
        <w:tabs>
          <w:tab w:val="left" w:pos="7200"/>
        </w:tabs>
        <w:rPr>
          <w:lang w:val="it-IT"/>
        </w:rPr>
      </w:pPr>
    </w:p>
    <w:p w:rsidR="00404124" w:rsidRDefault="00404124" w:rsidP="008B724A">
      <w:pPr>
        <w:tabs>
          <w:tab w:val="left" w:pos="7200"/>
        </w:tabs>
        <w:rPr>
          <w:lang w:val="it-IT"/>
        </w:rPr>
      </w:pPr>
    </w:p>
    <w:p w:rsidR="00AF4184" w:rsidRDefault="00AF4184" w:rsidP="008B724A">
      <w:pPr>
        <w:tabs>
          <w:tab w:val="left" w:pos="7200"/>
        </w:tabs>
        <w:rPr>
          <w:lang w:val="it-IT"/>
        </w:rPr>
      </w:pPr>
    </w:p>
    <w:p w:rsidR="00AF4184" w:rsidRDefault="00AF4184" w:rsidP="008B724A">
      <w:pPr>
        <w:tabs>
          <w:tab w:val="left" w:pos="7200"/>
        </w:tabs>
        <w:rPr>
          <w:lang w:val="it-IT"/>
        </w:rPr>
      </w:pPr>
    </w:p>
    <w:p w:rsidR="00AF4184" w:rsidRDefault="00AF4184" w:rsidP="008B724A">
      <w:pPr>
        <w:tabs>
          <w:tab w:val="left" w:pos="7200"/>
        </w:tabs>
        <w:rPr>
          <w:lang w:val="it-IT"/>
        </w:rPr>
      </w:pPr>
    </w:p>
    <w:p w:rsidR="00AF4184" w:rsidRDefault="00AF4184" w:rsidP="008B724A">
      <w:pPr>
        <w:tabs>
          <w:tab w:val="left" w:pos="7200"/>
        </w:tabs>
        <w:rPr>
          <w:lang w:val="it-IT"/>
        </w:rPr>
      </w:pPr>
    </w:p>
    <w:p w:rsidR="00AF4184" w:rsidRDefault="00AF4184" w:rsidP="008B724A">
      <w:pPr>
        <w:tabs>
          <w:tab w:val="left" w:pos="7200"/>
        </w:tabs>
        <w:rPr>
          <w:lang w:val="it-IT"/>
        </w:rPr>
      </w:pPr>
    </w:p>
    <w:p w:rsidR="00AF4184" w:rsidRDefault="00AF4184" w:rsidP="008B724A">
      <w:pPr>
        <w:tabs>
          <w:tab w:val="left" w:pos="7200"/>
        </w:tabs>
        <w:rPr>
          <w:lang w:val="it-IT"/>
        </w:rPr>
      </w:pPr>
    </w:p>
    <w:p w:rsidR="00AF4184" w:rsidRDefault="00AF4184" w:rsidP="008B724A">
      <w:pPr>
        <w:tabs>
          <w:tab w:val="left" w:pos="7200"/>
        </w:tabs>
        <w:rPr>
          <w:lang w:val="it-IT"/>
        </w:rPr>
      </w:pPr>
    </w:p>
    <w:p w:rsidR="00AF4184" w:rsidRDefault="00AF4184" w:rsidP="008B724A">
      <w:pPr>
        <w:tabs>
          <w:tab w:val="left" w:pos="7200"/>
        </w:tabs>
        <w:rPr>
          <w:lang w:val="it-IT"/>
        </w:rPr>
      </w:pPr>
    </w:p>
    <w:p w:rsidR="00AF4184" w:rsidRDefault="00AF4184" w:rsidP="008B724A">
      <w:pPr>
        <w:tabs>
          <w:tab w:val="left" w:pos="7200"/>
        </w:tabs>
        <w:rPr>
          <w:lang w:val="it-IT"/>
        </w:rPr>
      </w:pPr>
    </w:p>
    <w:p w:rsidR="00AF4184" w:rsidRDefault="00AF4184" w:rsidP="008B724A">
      <w:pPr>
        <w:tabs>
          <w:tab w:val="left" w:pos="7200"/>
        </w:tabs>
        <w:rPr>
          <w:lang w:val="it-IT"/>
        </w:rPr>
      </w:pPr>
    </w:p>
    <w:p w:rsidR="00AF4184" w:rsidRDefault="00AF4184" w:rsidP="008B724A">
      <w:pPr>
        <w:tabs>
          <w:tab w:val="left" w:pos="7200"/>
        </w:tabs>
        <w:rPr>
          <w:lang w:val="it-IT"/>
        </w:rPr>
      </w:pPr>
    </w:p>
    <w:p w:rsidR="00C3061E" w:rsidRPr="00AF4184" w:rsidRDefault="00C3061E" w:rsidP="00C3061E">
      <w:pPr>
        <w:spacing w:line="276" w:lineRule="auto"/>
        <w:jc w:val="right"/>
        <w:rPr>
          <w:rFonts w:ascii="Times" w:hAnsi="Times" w:cs="Arial"/>
          <w:lang w:val="ro-RO"/>
        </w:rPr>
      </w:pPr>
      <w:r w:rsidRPr="00AF4184">
        <w:rPr>
          <w:rFonts w:ascii="Times" w:hAnsi="Times" w:cs="Arial"/>
          <w:lang w:val="ro-RO"/>
        </w:rPr>
        <w:t xml:space="preserve">Formular </w:t>
      </w:r>
      <w:r w:rsidR="00070354">
        <w:rPr>
          <w:rFonts w:ascii="Times" w:hAnsi="Times" w:cs="Arial"/>
          <w:lang w:val="ro-RO"/>
        </w:rPr>
        <w:t>13</w:t>
      </w:r>
      <w:r w:rsidRPr="00AF4184">
        <w:rPr>
          <w:rFonts w:ascii="Times" w:hAnsi="Times" w:cs="Arial"/>
          <w:lang w:val="ro-RO"/>
        </w:rPr>
        <w:t>-Model cerere primire premiu</w:t>
      </w:r>
    </w:p>
    <w:p w:rsidR="00C3061E" w:rsidRPr="003A6286" w:rsidRDefault="00C3061E" w:rsidP="00C3061E">
      <w:pPr>
        <w:spacing w:line="276" w:lineRule="auto"/>
        <w:jc w:val="center"/>
        <w:rPr>
          <w:rFonts w:ascii="Times" w:hAnsi="Times" w:cs="Arial"/>
          <w:b/>
          <w:bCs/>
          <w:sz w:val="22"/>
          <w:szCs w:val="22"/>
          <w:lang w:val="ro-RO"/>
        </w:rPr>
      </w:pPr>
    </w:p>
    <w:p w:rsidR="00C3061E" w:rsidRDefault="00C3061E" w:rsidP="00C3061E">
      <w:pPr>
        <w:spacing w:line="276" w:lineRule="auto"/>
        <w:jc w:val="center"/>
        <w:rPr>
          <w:rFonts w:ascii="Times" w:hAnsi="Times" w:cs="Arial"/>
          <w:b/>
          <w:bCs/>
          <w:sz w:val="22"/>
          <w:szCs w:val="22"/>
          <w:lang w:val="ro-RO"/>
        </w:rPr>
      </w:pPr>
    </w:p>
    <w:p w:rsidR="00C3061E" w:rsidRPr="003A6286" w:rsidRDefault="00C3061E" w:rsidP="00C3061E">
      <w:pPr>
        <w:spacing w:line="276" w:lineRule="auto"/>
        <w:jc w:val="center"/>
        <w:rPr>
          <w:rFonts w:ascii="Times" w:hAnsi="Times" w:cs="Arial"/>
          <w:b/>
          <w:bCs/>
          <w:sz w:val="22"/>
          <w:szCs w:val="22"/>
          <w:lang w:val="ro-RO"/>
        </w:rPr>
      </w:pPr>
      <w:r w:rsidRPr="003A6286">
        <w:rPr>
          <w:rFonts w:ascii="Times" w:hAnsi="Times" w:cs="Arial"/>
          <w:b/>
          <w:bCs/>
          <w:sz w:val="22"/>
          <w:szCs w:val="22"/>
          <w:lang w:val="ro-RO"/>
        </w:rPr>
        <w:t>CERERE PRIMIRE PREMIU</w:t>
      </w:r>
    </w:p>
    <w:p w:rsidR="00C3061E" w:rsidRPr="003A6286" w:rsidRDefault="00C3061E" w:rsidP="00C3061E">
      <w:pPr>
        <w:spacing w:line="276" w:lineRule="auto"/>
        <w:rPr>
          <w:rFonts w:ascii="Times" w:hAnsi="Times" w:cs="Arial"/>
          <w:sz w:val="22"/>
          <w:szCs w:val="22"/>
        </w:rPr>
      </w:pPr>
    </w:p>
    <w:p w:rsidR="00C3061E" w:rsidRPr="00247EC5" w:rsidRDefault="00C3061E" w:rsidP="00C3061E">
      <w:pPr>
        <w:rPr>
          <w:i/>
          <w:sz w:val="22"/>
          <w:szCs w:val="22"/>
          <w:u w:val="single"/>
          <w:lang w:val="ro-RO"/>
        </w:rPr>
      </w:pPr>
      <w:r w:rsidRPr="00247EC5">
        <w:rPr>
          <w:i/>
          <w:sz w:val="22"/>
          <w:szCs w:val="22"/>
          <w:u w:val="single"/>
          <w:lang w:val="ro-RO"/>
        </w:rPr>
        <w:t>Către</w:t>
      </w:r>
      <w:r>
        <w:rPr>
          <w:i/>
          <w:sz w:val="22"/>
          <w:szCs w:val="22"/>
          <w:u w:val="single"/>
          <w:lang w:val="ro-RO"/>
        </w:rPr>
        <w:t>:</w:t>
      </w:r>
      <w:r w:rsidRPr="00247EC5">
        <w:rPr>
          <w:i/>
          <w:sz w:val="22"/>
          <w:szCs w:val="22"/>
          <w:lang w:val="ro-RO"/>
        </w:rPr>
        <w:t xml:space="preserve">  </w:t>
      </w:r>
      <w:r w:rsidRPr="00247EC5">
        <w:rPr>
          <w:rFonts w:ascii="Times" w:hAnsi="Times" w:cs="Arial"/>
          <w:b/>
          <w:bCs/>
          <w:sz w:val="22"/>
          <w:szCs w:val="22"/>
          <w:lang w:val="ro-RO"/>
        </w:rPr>
        <w:t xml:space="preserve">PRIMĂRIA MUNICIPIULUI </w:t>
      </w:r>
      <w:r>
        <w:rPr>
          <w:rFonts w:ascii="Times" w:hAnsi="Times" w:cs="Arial"/>
          <w:b/>
          <w:bCs/>
          <w:sz w:val="22"/>
          <w:szCs w:val="22"/>
          <w:lang w:val="ro-RO"/>
        </w:rPr>
        <w:t>AIUD</w:t>
      </w:r>
    </w:p>
    <w:p w:rsidR="00C3061E" w:rsidRPr="006A561E" w:rsidRDefault="00C3061E" w:rsidP="00C3061E">
      <w:pPr>
        <w:spacing w:line="276" w:lineRule="auto"/>
        <w:ind w:firstLine="567"/>
        <w:jc w:val="both"/>
        <w:rPr>
          <w:rFonts w:ascii="Times" w:hAnsi="Times" w:cs="Arial"/>
          <w:b/>
          <w:bCs/>
          <w:sz w:val="22"/>
          <w:szCs w:val="22"/>
          <w:lang w:val="ro-RO"/>
        </w:rPr>
      </w:pPr>
      <w:r w:rsidRPr="00247EC5">
        <w:rPr>
          <w:rFonts w:ascii="Times" w:hAnsi="Times" w:cs="Arial"/>
          <w:b/>
          <w:bCs/>
          <w:sz w:val="22"/>
          <w:szCs w:val="22"/>
          <w:lang w:val="ro-RO"/>
        </w:rPr>
        <w:t xml:space="preserve">  </w:t>
      </w:r>
      <w:r>
        <w:rPr>
          <w:rFonts w:ascii="Times" w:hAnsi="Times" w:cs="Arial"/>
          <w:b/>
          <w:bCs/>
          <w:sz w:val="22"/>
          <w:szCs w:val="22"/>
          <w:lang w:val="ro-RO"/>
        </w:rPr>
        <w:t>AIUD, STR.CUZA VODĂ, NR.1</w:t>
      </w:r>
      <w:r w:rsidRPr="00247EC5">
        <w:rPr>
          <w:rFonts w:ascii="Times" w:hAnsi="Times" w:cs="Arial"/>
          <w:b/>
          <w:bCs/>
          <w:i/>
          <w:iCs/>
          <w:sz w:val="22"/>
          <w:szCs w:val="22"/>
          <w:lang w:val="ro-RO"/>
        </w:rPr>
        <w:t xml:space="preserve"> </w:t>
      </w:r>
    </w:p>
    <w:p w:rsidR="00C3061E" w:rsidRPr="003A6286" w:rsidRDefault="00C3061E" w:rsidP="00C3061E">
      <w:pPr>
        <w:spacing w:line="276" w:lineRule="auto"/>
        <w:jc w:val="both"/>
        <w:rPr>
          <w:rFonts w:ascii="Times" w:hAnsi="Times" w:cs="Arial"/>
          <w:i/>
          <w:iCs/>
          <w:sz w:val="22"/>
          <w:szCs w:val="22"/>
          <w:lang w:val="ro-RO"/>
        </w:rPr>
      </w:pPr>
    </w:p>
    <w:p w:rsidR="00C3061E" w:rsidRPr="003A6286" w:rsidRDefault="00C3061E" w:rsidP="00C3061E">
      <w:pPr>
        <w:spacing w:line="276" w:lineRule="auto"/>
        <w:jc w:val="both"/>
        <w:rPr>
          <w:rFonts w:ascii="Times" w:hAnsi="Times" w:cs="Arial"/>
          <w:sz w:val="22"/>
          <w:szCs w:val="22"/>
          <w:lang w:val="ro-RO"/>
        </w:rPr>
      </w:pPr>
      <w:r w:rsidRPr="003A6286">
        <w:rPr>
          <w:rFonts w:ascii="Times" w:hAnsi="Times" w:cs="Arial"/>
          <w:sz w:val="22"/>
          <w:szCs w:val="22"/>
          <w:lang w:val="ro-RO"/>
        </w:rPr>
        <w:t>Subsemnatul/a ______________________________, în calitate de ______________ al _____________________, participant în concursul de soluții _________________________________</w:t>
      </w:r>
    </w:p>
    <w:p w:rsidR="00C3061E" w:rsidRPr="003A6286" w:rsidRDefault="00C3061E" w:rsidP="00C3061E">
      <w:pPr>
        <w:spacing w:line="276" w:lineRule="auto"/>
        <w:jc w:val="both"/>
        <w:rPr>
          <w:rFonts w:ascii="Times" w:hAnsi="Times" w:cs="Arial"/>
          <w:iCs/>
          <w:sz w:val="22"/>
          <w:szCs w:val="22"/>
          <w:lang w:val="ro-RO"/>
        </w:rPr>
      </w:pPr>
      <w:r w:rsidRPr="003A6286">
        <w:rPr>
          <w:rFonts w:ascii="Times" w:hAnsi="Times" w:cs="Arial"/>
          <w:i/>
          <w:sz w:val="22"/>
          <w:szCs w:val="22"/>
          <w:lang w:val="ro-RO"/>
        </w:rPr>
        <w:t xml:space="preserve">       (denumire birou arhitectură)</w:t>
      </w:r>
    </w:p>
    <w:p w:rsidR="00C3061E" w:rsidRPr="003A6286" w:rsidRDefault="00C3061E" w:rsidP="00C3061E">
      <w:pPr>
        <w:spacing w:line="276" w:lineRule="auto"/>
        <w:jc w:val="both"/>
        <w:rPr>
          <w:rFonts w:ascii="Times" w:hAnsi="Times" w:cs="Arial"/>
          <w:iCs/>
          <w:sz w:val="22"/>
          <w:szCs w:val="22"/>
          <w:lang w:val="ro-RO"/>
        </w:rPr>
      </w:pPr>
      <w:r w:rsidRPr="003A6286">
        <w:rPr>
          <w:rFonts w:ascii="Times" w:hAnsi="Times" w:cs="Arial"/>
          <w:iCs/>
          <w:sz w:val="22"/>
          <w:szCs w:val="22"/>
          <w:lang w:val="ro-RO"/>
        </w:rPr>
        <w:t xml:space="preserve"> ________________________________, cu numărul de concurs ______ și codul de identificare alfanumeric____________, solicit, în urma clasării pe locul ___, conform clasamentului final al concursului din Raportul Juriului din data</w:t>
      </w:r>
      <w:r w:rsidRPr="003A6286">
        <w:rPr>
          <w:rFonts w:ascii="Times" w:hAnsi="Times" w:cs="Arial"/>
          <w:sz w:val="22"/>
          <w:szCs w:val="22"/>
          <w:lang w:val="ro-RO"/>
        </w:rPr>
        <w:t xml:space="preserve"> ____________________, și din tabelul de corespondență,</w:t>
      </w:r>
      <w:r w:rsidRPr="003A6286">
        <w:rPr>
          <w:rFonts w:ascii="Times" w:hAnsi="Times" w:cs="Arial"/>
          <w:iCs/>
          <w:sz w:val="22"/>
          <w:szCs w:val="22"/>
          <w:lang w:val="ro-RO"/>
        </w:rPr>
        <w:t xml:space="preserve"> </w:t>
      </w:r>
      <w:r w:rsidRPr="003A6286">
        <w:rPr>
          <w:rFonts w:ascii="Times" w:hAnsi="Times" w:cs="Arial"/>
          <w:sz w:val="22"/>
          <w:szCs w:val="22"/>
          <w:lang w:val="ro-RO"/>
        </w:rPr>
        <w:t xml:space="preserve">primirea premiului în contul_________________________________, deschis la ____________________________, sucursala __________________, pe numele ______________________, conform </w:t>
      </w:r>
      <w:r>
        <w:rPr>
          <w:rFonts w:ascii="Times" w:hAnsi="Times" w:cs="Arial"/>
          <w:sz w:val="22"/>
          <w:szCs w:val="22"/>
          <w:lang w:val="ro-RO"/>
        </w:rPr>
        <w:t xml:space="preserve">precizărilor </w:t>
      </w:r>
      <w:r w:rsidRPr="003A6286">
        <w:rPr>
          <w:rFonts w:ascii="Times" w:hAnsi="Times" w:cs="Arial"/>
          <w:sz w:val="22"/>
          <w:szCs w:val="22"/>
          <w:lang w:val="ro-RO"/>
        </w:rPr>
        <w:t xml:space="preserve"> din Regulamentul</w:t>
      </w:r>
      <w:r>
        <w:rPr>
          <w:rFonts w:ascii="Times" w:hAnsi="Times" w:cs="Arial"/>
          <w:sz w:val="22"/>
          <w:szCs w:val="22"/>
          <w:lang w:val="ro-RO"/>
        </w:rPr>
        <w:t xml:space="preserve"> de Concurs</w:t>
      </w:r>
      <w:r w:rsidRPr="003A6286">
        <w:rPr>
          <w:rFonts w:ascii="Times" w:hAnsi="Times" w:cs="Arial"/>
          <w:sz w:val="22"/>
          <w:szCs w:val="22"/>
          <w:lang w:val="ro-RO"/>
        </w:rPr>
        <w:t xml:space="preserve">. </w:t>
      </w:r>
    </w:p>
    <w:p w:rsidR="00C3061E" w:rsidRPr="003A6286" w:rsidRDefault="00C3061E" w:rsidP="00C3061E">
      <w:pPr>
        <w:spacing w:line="276" w:lineRule="auto"/>
        <w:jc w:val="both"/>
        <w:rPr>
          <w:rFonts w:ascii="Times" w:hAnsi="Times" w:cs="Arial"/>
          <w:i/>
          <w:sz w:val="22"/>
          <w:szCs w:val="22"/>
          <w:lang w:val="ro-RO"/>
        </w:rPr>
      </w:pPr>
    </w:p>
    <w:p w:rsidR="00C3061E" w:rsidRPr="003A6286" w:rsidRDefault="00C3061E" w:rsidP="00C3061E">
      <w:pPr>
        <w:spacing w:line="276" w:lineRule="auto"/>
        <w:rPr>
          <w:rFonts w:ascii="Times" w:hAnsi="Times" w:cs="Arial"/>
          <w:sz w:val="22"/>
          <w:szCs w:val="22"/>
        </w:rPr>
      </w:pPr>
    </w:p>
    <w:p w:rsidR="00C3061E" w:rsidRPr="003A6286" w:rsidRDefault="00C3061E" w:rsidP="00C3061E">
      <w:pPr>
        <w:spacing w:line="276" w:lineRule="auto"/>
        <w:rPr>
          <w:rFonts w:ascii="Times" w:hAnsi="Times" w:cs="Arial"/>
          <w:sz w:val="22"/>
          <w:szCs w:val="22"/>
        </w:rPr>
      </w:pPr>
      <w:r w:rsidRPr="003A6286">
        <w:rPr>
          <w:rFonts w:ascii="Times" w:hAnsi="Times" w:cs="Arial"/>
          <w:sz w:val="22"/>
          <w:szCs w:val="22"/>
        </w:rPr>
        <w:t xml:space="preserve">Vă rugăm să ne informați cu privire la următorii pași prin e-mail, la adresa _____________________ și/sau prin telefon, la numărul ____________________, persoana de contact: </w:t>
      </w:r>
      <w:r w:rsidRPr="003A6286">
        <w:rPr>
          <w:rFonts w:ascii="Times" w:hAnsi="Times" w:cs="Arial"/>
          <w:sz w:val="22"/>
          <w:szCs w:val="22"/>
          <w:lang w:val="ro-RO"/>
        </w:rPr>
        <w:t>______________________________.</w:t>
      </w:r>
      <w:r w:rsidRPr="003A6286">
        <w:rPr>
          <w:rFonts w:ascii="Times" w:hAnsi="Times" w:cs="Arial"/>
          <w:sz w:val="22"/>
          <w:szCs w:val="22"/>
        </w:rPr>
        <w:t xml:space="preserve"> </w:t>
      </w:r>
    </w:p>
    <w:p w:rsidR="00C3061E" w:rsidRPr="003A6286" w:rsidRDefault="00C3061E" w:rsidP="00C3061E">
      <w:pPr>
        <w:spacing w:line="276" w:lineRule="auto"/>
        <w:jc w:val="both"/>
        <w:rPr>
          <w:rFonts w:ascii="Times" w:hAnsi="Times" w:cs="Arial"/>
          <w:b/>
          <w:i/>
          <w:sz w:val="22"/>
          <w:szCs w:val="22"/>
          <w:lang w:val="ro-RO"/>
        </w:rPr>
      </w:pPr>
      <w:r w:rsidRPr="003A6286">
        <w:rPr>
          <w:rFonts w:ascii="Times" w:hAnsi="Times" w:cs="Arial"/>
          <w:sz w:val="22"/>
          <w:szCs w:val="22"/>
        </w:rPr>
        <w:t xml:space="preserve">                     </w:t>
      </w:r>
    </w:p>
    <w:p w:rsidR="00C3061E" w:rsidRPr="003A6286" w:rsidRDefault="00C3061E" w:rsidP="00C3061E">
      <w:pPr>
        <w:jc w:val="both"/>
        <w:rPr>
          <w:rFonts w:ascii="Times" w:hAnsi="Times" w:cs="Arial"/>
          <w:i/>
          <w:sz w:val="22"/>
          <w:szCs w:val="22"/>
          <w:lang w:val="ro-RO"/>
        </w:rPr>
      </w:pPr>
    </w:p>
    <w:p w:rsidR="00C3061E" w:rsidRPr="003A6286" w:rsidRDefault="00C3061E" w:rsidP="00C3061E">
      <w:pPr>
        <w:jc w:val="both"/>
        <w:rPr>
          <w:rFonts w:ascii="Times" w:hAnsi="Times" w:cs="Arial"/>
          <w:sz w:val="22"/>
          <w:szCs w:val="22"/>
          <w:lang w:val="ro-RO"/>
        </w:rPr>
      </w:pPr>
    </w:p>
    <w:p w:rsidR="00C3061E" w:rsidRPr="003A6286" w:rsidRDefault="00C3061E" w:rsidP="00C3061E">
      <w:pPr>
        <w:ind w:left="708"/>
        <w:jc w:val="both"/>
        <w:rPr>
          <w:rFonts w:ascii="Times" w:hAnsi="Times" w:cs="Arial"/>
          <w:sz w:val="22"/>
          <w:szCs w:val="22"/>
          <w:lang w:val="ro-RO"/>
        </w:rPr>
      </w:pPr>
    </w:p>
    <w:p w:rsidR="00C3061E" w:rsidRPr="003A6286" w:rsidRDefault="00C3061E" w:rsidP="00C3061E">
      <w:pPr>
        <w:ind w:left="708"/>
        <w:jc w:val="both"/>
        <w:rPr>
          <w:rFonts w:ascii="Times" w:hAnsi="Times" w:cs="Arial"/>
          <w:i/>
          <w:sz w:val="22"/>
          <w:szCs w:val="22"/>
          <w:lang w:val="ro-RO"/>
        </w:rPr>
      </w:pPr>
    </w:p>
    <w:p w:rsidR="00C3061E" w:rsidRPr="003A6286" w:rsidRDefault="00C3061E" w:rsidP="00C3061E">
      <w:pPr>
        <w:tabs>
          <w:tab w:val="left" w:pos="4008"/>
        </w:tabs>
        <w:rPr>
          <w:rFonts w:ascii="Times" w:hAnsi="Times" w:cs="Arial"/>
          <w:sz w:val="22"/>
          <w:szCs w:val="22"/>
          <w:lang w:val="ro-RO"/>
        </w:rPr>
      </w:pPr>
      <w:r w:rsidRPr="003A6286">
        <w:rPr>
          <w:rFonts w:ascii="Times" w:hAnsi="Times" w:cs="Arial"/>
          <w:sz w:val="22"/>
          <w:szCs w:val="22"/>
          <w:lang w:val="ro-RO"/>
        </w:rPr>
        <w:t>Data:                                                                                         __________________</w:t>
      </w:r>
    </w:p>
    <w:p w:rsidR="00C3061E" w:rsidRPr="003A6286" w:rsidRDefault="00C3061E" w:rsidP="00B524A8">
      <w:pPr>
        <w:rPr>
          <w:rFonts w:ascii="Times" w:hAnsi="Times" w:cs="Arial"/>
          <w:i/>
          <w:sz w:val="22"/>
          <w:szCs w:val="22"/>
          <w:lang w:val="ro-RO"/>
        </w:rPr>
      </w:pPr>
      <w:r w:rsidRPr="003A6286">
        <w:rPr>
          <w:rFonts w:ascii="Times" w:hAnsi="Times" w:cs="Arial"/>
          <w:sz w:val="22"/>
          <w:szCs w:val="22"/>
          <w:lang w:val="ro-RO"/>
        </w:rPr>
        <w:t xml:space="preserve">                                                                                                     </w:t>
      </w:r>
      <w:r w:rsidRPr="003A6286">
        <w:rPr>
          <w:rFonts w:ascii="Times" w:hAnsi="Times" w:cs="Arial"/>
          <w:i/>
          <w:sz w:val="22"/>
          <w:szCs w:val="22"/>
          <w:lang w:val="ro-RO"/>
        </w:rPr>
        <w:t xml:space="preserve"> (Nume, Prenume) </w:t>
      </w:r>
    </w:p>
    <w:p w:rsidR="00C3061E" w:rsidRPr="003A6286" w:rsidRDefault="00C3061E" w:rsidP="00C3061E">
      <w:pPr>
        <w:rPr>
          <w:rFonts w:ascii="Times" w:hAnsi="Times" w:cs="Arial"/>
          <w:sz w:val="22"/>
          <w:szCs w:val="22"/>
          <w:lang w:val="ro-RO"/>
        </w:rPr>
      </w:pPr>
      <w:r w:rsidRPr="003A6286">
        <w:rPr>
          <w:rFonts w:ascii="Times" w:hAnsi="Times" w:cs="Arial"/>
          <w:sz w:val="22"/>
          <w:szCs w:val="22"/>
          <w:lang w:val="ro-RO"/>
        </w:rPr>
        <w:t xml:space="preserve">                      </w:t>
      </w:r>
    </w:p>
    <w:p w:rsidR="00C3061E" w:rsidRPr="003A6286" w:rsidRDefault="00C3061E" w:rsidP="00C3061E">
      <w:pPr>
        <w:rPr>
          <w:rFonts w:ascii="Times" w:hAnsi="Times"/>
          <w:sz w:val="22"/>
          <w:szCs w:val="22"/>
        </w:rPr>
      </w:pPr>
    </w:p>
    <w:p w:rsidR="00C3061E" w:rsidRPr="003A6286" w:rsidRDefault="00C3061E" w:rsidP="00C3061E">
      <w:pPr>
        <w:rPr>
          <w:rFonts w:ascii="Times" w:hAnsi="Times"/>
          <w:sz w:val="22"/>
          <w:szCs w:val="22"/>
        </w:rPr>
      </w:pPr>
    </w:p>
    <w:p w:rsidR="00C3061E" w:rsidRDefault="00C3061E" w:rsidP="00C3061E">
      <w:pPr>
        <w:rPr>
          <w:rFonts w:ascii="Times" w:hAnsi="Times"/>
          <w:sz w:val="22"/>
          <w:szCs w:val="22"/>
        </w:rPr>
      </w:pPr>
    </w:p>
    <w:p w:rsidR="00C83FC5" w:rsidRDefault="00C83FC5" w:rsidP="00C3061E">
      <w:pPr>
        <w:rPr>
          <w:rFonts w:ascii="Times" w:hAnsi="Times"/>
          <w:sz w:val="22"/>
          <w:szCs w:val="22"/>
        </w:rPr>
      </w:pPr>
    </w:p>
    <w:p w:rsidR="00C83FC5" w:rsidRDefault="00C83FC5" w:rsidP="00C3061E">
      <w:pPr>
        <w:rPr>
          <w:rFonts w:ascii="Times" w:hAnsi="Times"/>
          <w:sz w:val="22"/>
          <w:szCs w:val="22"/>
        </w:rPr>
      </w:pPr>
    </w:p>
    <w:p w:rsidR="00C83FC5" w:rsidRDefault="00C83FC5" w:rsidP="00C3061E">
      <w:pPr>
        <w:rPr>
          <w:rFonts w:ascii="Times" w:hAnsi="Times"/>
          <w:sz w:val="22"/>
          <w:szCs w:val="22"/>
        </w:rPr>
      </w:pPr>
    </w:p>
    <w:p w:rsidR="00C83FC5" w:rsidRDefault="00C83FC5" w:rsidP="00C3061E">
      <w:pPr>
        <w:rPr>
          <w:rFonts w:ascii="Times" w:hAnsi="Times"/>
          <w:sz w:val="22"/>
          <w:szCs w:val="22"/>
        </w:rPr>
      </w:pPr>
    </w:p>
    <w:p w:rsidR="00C83FC5" w:rsidRDefault="00C83FC5" w:rsidP="00C3061E">
      <w:pPr>
        <w:rPr>
          <w:rFonts w:ascii="Times" w:hAnsi="Times"/>
          <w:sz w:val="22"/>
          <w:szCs w:val="22"/>
        </w:rPr>
      </w:pPr>
    </w:p>
    <w:p w:rsidR="00C83FC5" w:rsidRDefault="00C83FC5" w:rsidP="00C3061E">
      <w:pPr>
        <w:rPr>
          <w:rFonts w:ascii="Times" w:hAnsi="Times"/>
          <w:sz w:val="22"/>
          <w:szCs w:val="22"/>
        </w:rPr>
      </w:pPr>
    </w:p>
    <w:p w:rsidR="00C83FC5" w:rsidRDefault="00C83FC5" w:rsidP="00C3061E">
      <w:pPr>
        <w:rPr>
          <w:rFonts w:ascii="Times" w:hAnsi="Times"/>
          <w:sz w:val="22"/>
          <w:szCs w:val="22"/>
        </w:rPr>
      </w:pPr>
    </w:p>
    <w:p w:rsidR="00C83FC5" w:rsidRDefault="00C83FC5" w:rsidP="00C3061E">
      <w:pPr>
        <w:rPr>
          <w:rFonts w:ascii="Times" w:hAnsi="Times"/>
          <w:sz w:val="22"/>
          <w:szCs w:val="22"/>
        </w:rPr>
      </w:pPr>
    </w:p>
    <w:p w:rsidR="00C83FC5" w:rsidRDefault="00C83FC5" w:rsidP="00C3061E">
      <w:pPr>
        <w:rPr>
          <w:rFonts w:ascii="Times" w:hAnsi="Times"/>
          <w:sz w:val="22"/>
          <w:szCs w:val="22"/>
        </w:rPr>
      </w:pPr>
    </w:p>
    <w:p w:rsidR="00C83FC5" w:rsidRDefault="00C83FC5" w:rsidP="00C3061E">
      <w:pPr>
        <w:rPr>
          <w:rFonts w:ascii="Times" w:hAnsi="Times"/>
          <w:sz w:val="22"/>
          <w:szCs w:val="22"/>
        </w:rPr>
      </w:pPr>
    </w:p>
    <w:p w:rsidR="00C83FC5" w:rsidRDefault="00C83FC5" w:rsidP="00C3061E">
      <w:pPr>
        <w:rPr>
          <w:rFonts w:ascii="Times" w:hAnsi="Times"/>
          <w:sz w:val="22"/>
          <w:szCs w:val="22"/>
        </w:rPr>
      </w:pPr>
    </w:p>
    <w:p w:rsidR="00C83FC5" w:rsidRDefault="00C83FC5" w:rsidP="00C3061E">
      <w:pPr>
        <w:rPr>
          <w:rFonts w:ascii="Times" w:hAnsi="Times"/>
          <w:sz w:val="22"/>
          <w:szCs w:val="22"/>
        </w:rPr>
      </w:pPr>
    </w:p>
    <w:p w:rsidR="00C83FC5" w:rsidRDefault="00C83FC5" w:rsidP="00C3061E">
      <w:pPr>
        <w:rPr>
          <w:rFonts w:ascii="Times" w:hAnsi="Times"/>
          <w:sz w:val="22"/>
          <w:szCs w:val="22"/>
        </w:rPr>
      </w:pPr>
    </w:p>
    <w:p w:rsidR="00C83FC5" w:rsidRDefault="00C83FC5" w:rsidP="00C3061E">
      <w:pPr>
        <w:rPr>
          <w:rFonts w:ascii="Times" w:hAnsi="Times"/>
          <w:sz w:val="22"/>
          <w:szCs w:val="22"/>
        </w:rPr>
      </w:pPr>
    </w:p>
    <w:p w:rsidR="00C83FC5" w:rsidRDefault="00C83FC5" w:rsidP="00C3061E">
      <w:pPr>
        <w:rPr>
          <w:rFonts w:ascii="Times" w:hAnsi="Times"/>
          <w:sz w:val="22"/>
          <w:szCs w:val="22"/>
        </w:rPr>
      </w:pPr>
    </w:p>
    <w:p w:rsidR="00C83FC5" w:rsidRDefault="00C83FC5" w:rsidP="00C3061E">
      <w:pPr>
        <w:rPr>
          <w:rFonts w:ascii="Times" w:hAnsi="Times"/>
          <w:sz w:val="22"/>
          <w:szCs w:val="22"/>
        </w:rPr>
      </w:pPr>
    </w:p>
    <w:p w:rsidR="00C83FC5" w:rsidRDefault="00C83FC5" w:rsidP="00C3061E">
      <w:pPr>
        <w:rPr>
          <w:rFonts w:ascii="Times" w:hAnsi="Times"/>
          <w:sz w:val="22"/>
          <w:szCs w:val="22"/>
        </w:rPr>
      </w:pPr>
    </w:p>
    <w:sectPr w:rsidR="00C83FC5" w:rsidSect="00D01D3C">
      <w:footerReference w:type="default" r:id="rId8"/>
      <w:pgSz w:w="11907" w:h="16840"/>
      <w:pgMar w:top="1267" w:right="706" w:bottom="1411" w:left="1195" w:header="706" w:footer="706"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048B" w:rsidRDefault="008D048B">
      <w:r>
        <w:separator/>
      </w:r>
    </w:p>
  </w:endnote>
  <w:endnote w:type="continuationSeparator" w:id="0">
    <w:p w:rsidR="008D048B" w:rsidRDefault="008D048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ヒラギノ角ゴ Pro W3">
    <w:altName w:val="MS Gothic"/>
    <w:charset w:val="80"/>
    <w:family w:val="swiss"/>
    <w:pitch w:val="default"/>
    <w:sig w:usb0="00000000" w:usb1="00000000" w:usb2="00000012" w:usb3="00000000" w:csb0="0002000D"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EHBNCC+TimesNewRoman,Bold">
    <w:altName w:val="Times New Roman"/>
    <w:charset w:val="00"/>
    <w:family w:val="roman"/>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EE"/>
    <w:family w:val="swiss"/>
    <w:pitch w:val="variable"/>
    <w:sig w:usb0="E4002EFF" w:usb1="C000E47F" w:usb2="00000009" w:usb3="00000000" w:csb0="000001FF" w:csb1="00000000"/>
  </w:font>
  <w:font w:name="Arial Bold">
    <w:altName w:val="Arial"/>
    <w:panose1 w:val="020B0704020202020204"/>
    <w:charset w:val="00"/>
    <w:family w:val="auto"/>
    <w:pitch w:val="default"/>
    <w:sig w:usb0="E0002A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48B" w:rsidRPr="00D03DF7" w:rsidRDefault="008D048B">
    <w:pPr>
      <w:pStyle w:val="Subsol"/>
      <w:jc w:val="right"/>
      <w:rPr>
        <w:rFonts w:ascii="Calibri" w:hAnsi="Calibri"/>
        <w:sz w:val="18"/>
        <w:szCs w:val="18"/>
      </w:rPr>
    </w:pPr>
    <w:r w:rsidRPr="001C17C3">
      <w:rPr>
        <w:noProof/>
        <w:lang w:val="ro-RO" w:eastAsia="ro-RO"/>
      </w:rPr>
      <w:pict>
        <v:shapetype id="_x0000_t202" coordsize="21600,21600" o:spt="202" path="m,l,21600r21600,l21600,xe">
          <v:stroke joinstyle="miter"/>
          <v:path gradientshapeok="t" o:connecttype="rect"/>
        </v:shapetype>
        <v:shape id="Text Box 2" o:spid="_x0000_s16385" type="#_x0000_t202" style="position:absolute;left:0;text-align:left;margin-left:-28.3pt;margin-top:-6.6pt;width:410.4pt;height:18.2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" stroked="f">
          <v:textbox style="mso-fit-shape-to-text:t">
            <w:txbxContent>
              <w:p w:rsidR="008D048B" w:rsidRPr="00D03DF7" w:rsidRDefault="008D048B" w:rsidP="00755F0D">
                <w:pPr>
                  <w:jc w:val="center"/>
                  <w:rPr>
                    <w:rFonts w:ascii="Calibri" w:hAnsi="Calibri"/>
                    <w:sz w:val="18"/>
                    <w:lang w:val="it-IT"/>
                  </w:rPr>
                </w:pPr>
              </w:p>
            </w:txbxContent>
          </v:textbox>
        </v:shape>
      </w:pict>
    </w:r>
    <w:r w:rsidRPr="00D03DF7">
      <w:rPr>
        <w:rFonts w:ascii="Calibri" w:hAnsi="Calibri"/>
        <w:sz w:val="18"/>
        <w:szCs w:val="18"/>
        <w:lang w:val="ro-RO"/>
      </w:rPr>
      <w:t>Pagina</w:t>
    </w:r>
    <w:r w:rsidRPr="00D03DF7">
      <w:rPr>
        <w:rFonts w:ascii="Calibri" w:hAnsi="Calibri"/>
        <w:sz w:val="18"/>
        <w:szCs w:val="18"/>
      </w:rPr>
      <w:t xml:space="preserve"> </w:t>
    </w:r>
    <w:r w:rsidRPr="00D03DF7">
      <w:rPr>
        <w:rFonts w:ascii="Calibri" w:hAnsi="Calibri"/>
        <w:b/>
        <w:bCs/>
        <w:sz w:val="18"/>
        <w:szCs w:val="18"/>
      </w:rPr>
      <w:fldChar w:fldCharType="begin"/>
    </w:r>
    <w:r w:rsidRPr="00D03DF7">
      <w:rPr>
        <w:rFonts w:ascii="Calibri" w:hAnsi="Calibri"/>
        <w:b/>
        <w:bCs/>
        <w:sz w:val="18"/>
        <w:szCs w:val="18"/>
      </w:rPr>
      <w:instrText xml:space="preserve"> PAGE </w:instrText>
    </w:r>
    <w:r w:rsidRPr="00D03DF7">
      <w:rPr>
        <w:rFonts w:ascii="Calibri" w:hAnsi="Calibri"/>
        <w:b/>
        <w:bCs/>
        <w:sz w:val="18"/>
        <w:szCs w:val="18"/>
      </w:rPr>
      <w:fldChar w:fldCharType="separate"/>
    </w:r>
    <w:r w:rsidR="00C914A8">
      <w:rPr>
        <w:rFonts w:ascii="Calibri" w:hAnsi="Calibri"/>
        <w:b/>
        <w:bCs/>
        <w:noProof/>
        <w:sz w:val="18"/>
        <w:szCs w:val="18"/>
      </w:rPr>
      <w:t>22</w:t>
    </w:r>
    <w:r w:rsidRPr="00D03DF7">
      <w:rPr>
        <w:rFonts w:ascii="Calibri" w:hAnsi="Calibri"/>
        <w:b/>
        <w:bCs/>
        <w:sz w:val="18"/>
        <w:szCs w:val="18"/>
      </w:rPr>
      <w:fldChar w:fldCharType="end"/>
    </w:r>
    <w:r w:rsidRPr="00D03DF7">
      <w:rPr>
        <w:rFonts w:ascii="Calibri" w:hAnsi="Calibri"/>
        <w:sz w:val="18"/>
        <w:szCs w:val="18"/>
      </w:rPr>
      <w:t xml:space="preserve"> din </w:t>
    </w:r>
    <w:r w:rsidRPr="00D03DF7">
      <w:rPr>
        <w:rFonts w:ascii="Calibri" w:hAnsi="Calibri"/>
        <w:b/>
        <w:bCs/>
        <w:sz w:val="18"/>
        <w:szCs w:val="18"/>
      </w:rPr>
      <w:fldChar w:fldCharType="begin"/>
    </w:r>
    <w:r w:rsidRPr="00D03DF7">
      <w:rPr>
        <w:rFonts w:ascii="Calibri" w:hAnsi="Calibri"/>
        <w:b/>
        <w:bCs/>
        <w:sz w:val="18"/>
        <w:szCs w:val="18"/>
      </w:rPr>
      <w:instrText xml:space="preserve"> NUMPAGES  </w:instrText>
    </w:r>
    <w:r w:rsidRPr="00D03DF7">
      <w:rPr>
        <w:rFonts w:ascii="Calibri" w:hAnsi="Calibri"/>
        <w:b/>
        <w:bCs/>
        <w:sz w:val="18"/>
        <w:szCs w:val="18"/>
      </w:rPr>
      <w:fldChar w:fldCharType="separate"/>
    </w:r>
    <w:r w:rsidR="00C914A8">
      <w:rPr>
        <w:rFonts w:ascii="Calibri" w:hAnsi="Calibri"/>
        <w:b/>
        <w:bCs/>
        <w:noProof/>
        <w:sz w:val="18"/>
        <w:szCs w:val="18"/>
      </w:rPr>
      <w:t>22</w:t>
    </w:r>
    <w:r w:rsidRPr="00D03DF7">
      <w:rPr>
        <w:rFonts w:ascii="Calibri" w:hAnsi="Calibri"/>
        <w:b/>
        <w:bCs/>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048B" w:rsidRDefault="008D048B">
      <w:r>
        <w:separator/>
      </w:r>
    </w:p>
  </w:footnote>
  <w:footnote w:type="continuationSeparator" w:id="0">
    <w:p w:rsidR="008D048B" w:rsidRDefault="008D04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27"/>
      <w:numFmt w:val="bullet"/>
      <w:lvlText w:val="-"/>
      <w:lvlJc w:val="left"/>
      <w:pPr>
        <w:tabs>
          <w:tab w:val="num" w:pos="110"/>
        </w:tabs>
        <w:ind w:left="110" w:firstLine="0"/>
      </w:pPr>
      <w:rPr>
        <w:rFonts w:ascii="Arial" w:eastAsia="ヒラギノ角ゴ Pro W3" w:hAnsi="Arial" w:hint="default"/>
        <w:color w:val="000000"/>
        <w:position w:val="0"/>
        <w:sz w:val="24"/>
      </w:rPr>
    </w:lvl>
    <w:lvl w:ilvl="1">
      <w:start w:val="1"/>
      <w:numFmt w:val="bullet"/>
      <w:suff w:val="nothing"/>
      <w:lvlText w:val="o"/>
      <w:lvlJc w:val="left"/>
      <w:pPr>
        <w:ind w:left="0" w:firstLine="1440"/>
      </w:pPr>
      <w:rPr>
        <w:rFonts w:ascii="Courier New" w:eastAsia="ヒラギノ角ゴ Pro W3" w:hAnsi="Courier New" w:hint="default"/>
        <w:color w:val="000000"/>
        <w:position w:val="0"/>
        <w:sz w:val="24"/>
      </w:rPr>
    </w:lvl>
    <w:lvl w:ilvl="2">
      <w:start w:val="1"/>
      <w:numFmt w:val="bullet"/>
      <w:suff w:val="nothing"/>
      <w:lvlText w:val=""/>
      <w:lvlJc w:val="left"/>
      <w:pPr>
        <w:ind w:left="0" w:firstLine="2160"/>
      </w:pPr>
      <w:rPr>
        <w:rFonts w:ascii="Wingdings" w:eastAsia="ヒラギノ角ゴ Pro W3" w:hAnsi="Wingdings" w:hint="default"/>
        <w:color w:val="000000"/>
        <w:position w:val="0"/>
        <w:sz w:val="24"/>
      </w:rPr>
    </w:lvl>
    <w:lvl w:ilvl="3">
      <w:start w:val="1"/>
      <w:numFmt w:val="bullet"/>
      <w:suff w:val="nothing"/>
      <w:lvlText w:val="•"/>
      <w:lvlJc w:val="left"/>
      <w:pPr>
        <w:ind w:left="0" w:firstLine="2880"/>
      </w:pPr>
      <w:rPr>
        <w:rFonts w:hint="default"/>
        <w:color w:val="000000"/>
        <w:position w:val="0"/>
        <w:sz w:val="24"/>
      </w:rPr>
    </w:lvl>
    <w:lvl w:ilvl="4">
      <w:start w:val="1"/>
      <w:numFmt w:val="bullet"/>
      <w:suff w:val="nothing"/>
      <w:lvlText w:val="o"/>
      <w:lvlJc w:val="left"/>
      <w:pPr>
        <w:ind w:left="0" w:firstLine="3600"/>
      </w:pPr>
      <w:rPr>
        <w:rFonts w:ascii="Courier New" w:eastAsia="ヒラギノ角ゴ Pro W3" w:hAnsi="Courier New" w:hint="default"/>
        <w:color w:val="000000"/>
        <w:position w:val="0"/>
        <w:sz w:val="24"/>
      </w:rPr>
    </w:lvl>
    <w:lvl w:ilvl="5">
      <w:start w:val="1"/>
      <w:numFmt w:val="bullet"/>
      <w:suff w:val="nothing"/>
      <w:lvlText w:val=""/>
      <w:lvlJc w:val="left"/>
      <w:pPr>
        <w:ind w:left="0" w:firstLine="4320"/>
      </w:pPr>
      <w:rPr>
        <w:rFonts w:ascii="Wingdings" w:eastAsia="ヒラギノ角ゴ Pro W3" w:hAnsi="Wingdings" w:hint="default"/>
        <w:color w:val="000000"/>
        <w:position w:val="0"/>
        <w:sz w:val="24"/>
      </w:rPr>
    </w:lvl>
    <w:lvl w:ilvl="6">
      <w:start w:val="1"/>
      <w:numFmt w:val="bullet"/>
      <w:suff w:val="nothing"/>
      <w:lvlText w:val="•"/>
      <w:lvlJc w:val="left"/>
      <w:pPr>
        <w:ind w:left="0" w:firstLine="5040"/>
      </w:pPr>
      <w:rPr>
        <w:rFonts w:hint="default"/>
        <w:color w:val="000000"/>
        <w:position w:val="0"/>
        <w:sz w:val="24"/>
      </w:rPr>
    </w:lvl>
    <w:lvl w:ilvl="7">
      <w:start w:val="1"/>
      <w:numFmt w:val="bullet"/>
      <w:suff w:val="nothing"/>
      <w:lvlText w:val="o"/>
      <w:lvlJc w:val="left"/>
      <w:pPr>
        <w:ind w:left="0" w:firstLine="5760"/>
      </w:pPr>
      <w:rPr>
        <w:rFonts w:ascii="Courier New" w:eastAsia="ヒラギノ角ゴ Pro W3" w:hAnsi="Courier New" w:hint="default"/>
        <w:color w:val="000000"/>
        <w:position w:val="0"/>
        <w:sz w:val="24"/>
      </w:rPr>
    </w:lvl>
    <w:lvl w:ilvl="8">
      <w:start w:val="1"/>
      <w:numFmt w:val="bullet"/>
      <w:suff w:val="nothing"/>
      <w:lvlText w:val=""/>
      <w:lvlJc w:val="left"/>
      <w:pPr>
        <w:ind w:left="0" w:firstLine="6480"/>
      </w:pPr>
      <w:rPr>
        <w:rFonts w:ascii="Wingdings" w:eastAsia="ヒラギノ角ゴ Pro W3" w:hAnsi="Wingdings" w:hint="default"/>
        <w:color w:val="000000"/>
        <w:position w:val="0"/>
        <w:sz w:val="24"/>
      </w:rPr>
    </w:lvl>
  </w:abstractNum>
  <w:abstractNum w:abstractNumId="1">
    <w:nsid w:val="0000000F"/>
    <w:multiLevelType w:val="multilevel"/>
    <w:tmpl w:val="0000000F"/>
    <w:lvl w:ilvl="0">
      <w:start w:val="6"/>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00000012"/>
    <w:multiLevelType w:val="multilevel"/>
    <w:tmpl w:val="00000012"/>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24413B"/>
    <w:multiLevelType w:val="hybridMultilevel"/>
    <w:tmpl w:val="56987502"/>
    <w:lvl w:ilvl="0" w:tplc="E894009C">
      <w:start w:val="5"/>
      <w:numFmt w:val="bullet"/>
      <w:lvlText w:val="-"/>
      <w:lvlJc w:val="left"/>
      <w:pPr>
        <w:ind w:left="720" w:hanging="360"/>
      </w:pPr>
      <w:rPr>
        <w:rFonts w:ascii="Times New Roman" w:hAnsi="Times New Roman" w:cs="Times New Roman" w:hint="default"/>
        <w:b w:val="0"/>
        <w:i w:val="0"/>
        <w:color w:val="auto"/>
        <w:sz w:val="24"/>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A83058"/>
    <w:multiLevelType w:val="hybridMultilevel"/>
    <w:tmpl w:val="D74E5790"/>
    <w:lvl w:ilvl="0" w:tplc="04090019">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09663EA0"/>
    <w:multiLevelType w:val="hybridMultilevel"/>
    <w:tmpl w:val="7B0C02BA"/>
    <w:lvl w:ilvl="0" w:tplc="04180001">
      <w:start w:val="1"/>
      <w:numFmt w:val="bullet"/>
      <w:lvlText w:val=""/>
      <w:lvlJc w:val="left"/>
      <w:pPr>
        <w:ind w:left="718" w:hanging="360"/>
      </w:pPr>
      <w:rPr>
        <w:rFonts w:ascii="Symbol" w:hAnsi="Symbol" w:hint="default"/>
      </w:rPr>
    </w:lvl>
    <w:lvl w:ilvl="1" w:tplc="04180003" w:tentative="1">
      <w:start w:val="1"/>
      <w:numFmt w:val="bullet"/>
      <w:lvlText w:val="o"/>
      <w:lvlJc w:val="left"/>
      <w:pPr>
        <w:ind w:left="1438" w:hanging="360"/>
      </w:pPr>
      <w:rPr>
        <w:rFonts w:ascii="Courier New" w:hAnsi="Courier New" w:cs="Courier New" w:hint="default"/>
      </w:rPr>
    </w:lvl>
    <w:lvl w:ilvl="2" w:tplc="04180005" w:tentative="1">
      <w:start w:val="1"/>
      <w:numFmt w:val="bullet"/>
      <w:lvlText w:val=""/>
      <w:lvlJc w:val="left"/>
      <w:pPr>
        <w:ind w:left="2158" w:hanging="360"/>
      </w:pPr>
      <w:rPr>
        <w:rFonts w:ascii="Wingdings" w:hAnsi="Wingdings" w:hint="default"/>
      </w:rPr>
    </w:lvl>
    <w:lvl w:ilvl="3" w:tplc="04180001" w:tentative="1">
      <w:start w:val="1"/>
      <w:numFmt w:val="bullet"/>
      <w:lvlText w:val=""/>
      <w:lvlJc w:val="left"/>
      <w:pPr>
        <w:ind w:left="2878" w:hanging="360"/>
      </w:pPr>
      <w:rPr>
        <w:rFonts w:ascii="Symbol" w:hAnsi="Symbol" w:hint="default"/>
      </w:rPr>
    </w:lvl>
    <w:lvl w:ilvl="4" w:tplc="04180003" w:tentative="1">
      <w:start w:val="1"/>
      <w:numFmt w:val="bullet"/>
      <w:lvlText w:val="o"/>
      <w:lvlJc w:val="left"/>
      <w:pPr>
        <w:ind w:left="3598" w:hanging="360"/>
      </w:pPr>
      <w:rPr>
        <w:rFonts w:ascii="Courier New" w:hAnsi="Courier New" w:cs="Courier New" w:hint="default"/>
      </w:rPr>
    </w:lvl>
    <w:lvl w:ilvl="5" w:tplc="04180005" w:tentative="1">
      <w:start w:val="1"/>
      <w:numFmt w:val="bullet"/>
      <w:lvlText w:val=""/>
      <w:lvlJc w:val="left"/>
      <w:pPr>
        <w:ind w:left="4318" w:hanging="360"/>
      </w:pPr>
      <w:rPr>
        <w:rFonts w:ascii="Wingdings" w:hAnsi="Wingdings" w:hint="default"/>
      </w:rPr>
    </w:lvl>
    <w:lvl w:ilvl="6" w:tplc="04180001" w:tentative="1">
      <w:start w:val="1"/>
      <w:numFmt w:val="bullet"/>
      <w:lvlText w:val=""/>
      <w:lvlJc w:val="left"/>
      <w:pPr>
        <w:ind w:left="5038" w:hanging="360"/>
      </w:pPr>
      <w:rPr>
        <w:rFonts w:ascii="Symbol" w:hAnsi="Symbol" w:hint="default"/>
      </w:rPr>
    </w:lvl>
    <w:lvl w:ilvl="7" w:tplc="04180003" w:tentative="1">
      <w:start w:val="1"/>
      <w:numFmt w:val="bullet"/>
      <w:lvlText w:val="o"/>
      <w:lvlJc w:val="left"/>
      <w:pPr>
        <w:ind w:left="5758" w:hanging="360"/>
      </w:pPr>
      <w:rPr>
        <w:rFonts w:ascii="Courier New" w:hAnsi="Courier New" w:cs="Courier New" w:hint="default"/>
      </w:rPr>
    </w:lvl>
    <w:lvl w:ilvl="8" w:tplc="04180005" w:tentative="1">
      <w:start w:val="1"/>
      <w:numFmt w:val="bullet"/>
      <w:lvlText w:val=""/>
      <w:lvlJc w:val="left"/>
      <w:pPr>
        <w:ind w:left="6478" w:hanging="360"/>
      </w:pPr>
      <w:rPr>
        <w:rFonts w:ascii="Wingdings" w:hAnsi="Wingdings" w:hint="default"/>
      </w:rPr>
    </w:lvl>
  </w:abstractNum>
  <w:abstractNum w:abstractNumId="7">
    <w:nsid w:val="098B59BE"/>
    <w:multiLevelType w:val="hybridMultilevel"/>
    <w:tmpl w:val="3190F0B4"/>
    <w:lvl w:ilvl="0" w:tplc="0409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09ED6D67"/>
    <w:multiLevelType w:val="hybridMultilevel"/>
    <w:tmpl w:val="1ADEFA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0B492A7E"/>
    <w:multiLevelType w:val="hybridMultilevel"/>
    <w:tmpl w:val="E6005556"/>
    <w:lvl w:ilvl="0" w:tplc="04090001">
      <w:start w:val="1"/>
      <w:numFmt w:val="bullet"/>
      <w:lvlText w:val=""/>
      <w:lvlJc w:val="left"/>
      <w:pPr>
        <w:ind w:left="720" w:hanging="360"/>
      </w:pPr>
      <w:rPr>
        <w:rFonts w:ascii="Symbol" w:hAnsi="Symbol" w:hint="default"/>
      </w:rPr>
    </w:lvl>
    <w:lvl w:ilvl="1" w:tplc="AA1688E6">
      <w:numFmt w:val="bullet"/>
      <w:lvlText w:val="-"/>
      <w:lvlJc w:val="left"/>
      <w:pPr>
        <w:ind w:left="1440" w:hanging="360"/>
      </w:pPr>
      <w:rPr>
        <w:rFonts w:ascii="Times New Roman" w:eastAsia="Times New Roman" w:hAnsi="Times New Roman" w:cs="Times New Roman" w:hint="default"/>
      </w:rPr>
    </w:lvl>
    <w:lvl w:ilvl="2" w:tplc="2C32FC1C">
      <w:numFmt w:val="bullet"/>
      <w:lvlText w:val="•"/>
      <w:lvlJc w:val="left"/>
      <w:pPr>
        <w:ind w:left="1004" w:hanging="720"/>
      </w:pPr>
      <w:rPr>
        <w:rFonts w:ascii="Times New Roman" w:eastAsia="Arial Unicode MS"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B8A530C"/>
    <w:multiLevelType w:val="hybridMultilevel"/>
    <w:tmpl w:val="687A667C"/>
    <w:lvl w:ilvl="0" w:tplc="04180001">
      <w:start w:val="1"/>
      <w:numFmt w:val="bullet"/>
      <w:lvlText w:val=""/>
      <w:lvlJc w:val="left"/>
      <w:pPr>
        <w:ind w:left="718" w:hanging="360"/>
      </w:pPr>
      <w:rPr>
        <w:rFonts w:ascii="Symbol" w:hAnsi="Symbol" w:hint="default"/>
      </w:rPr>
    </w:lvl>
    <w:lvl w:ilvl="1" w:tplc="04180003" w:tentative="1">
      <w:start w:val="1"/>
      <w:numFmt w:val="bullet"/>
      <w:lvlText w:val="o"/>
      <w:lvlJc w:val="left"/>
      <w:pPr>
        <w:ind w:left="1438" w:hanging="360"/>
      </w:pPr>
      <w:rPr>
        <w:rFonts w:ascii="Courier New" w:hAnsi="Courier New" w:cs="Courier New" w:hint="default"/>
      </w:rPr>
    </w:lvl>
    <w:lvl w:ilvl="2" w:tplc="04180005" w:tentative="1">
      <w:start w:val="1"/>
      <w:numFmt w:val="bullet"/>
      <w:lvlText w:val=""/>
      <w:lvlJc w:val="left"/>
      <w:pPr>
        <w:ind w:left="2158" w:hanging="360"/>
      </w:pPr>
      <w:rPr>
        <w:rFonts w:ascii="Wingdings" w:hAnsi="Wingdings" w:hint="default"/>
      </w:rPr>
    </w:lvl>
    <w:lvl w:ilvl="3" w:tplc="04180001" w:tentative="1">
      <w:start w:val="1"/>
      <w:numFmt w:val="bullet"/>
      <w:lvlText w:val=""/>
      <w:lvlJc w:val="left"/>
      <w:pPr>
        <w:ind w:left="2878" w:hanging="360"/>
      </w:pPr>
      <w:rPr>
        <w:rFonts w:ascii="Symbol" w:hAnsi="Symbol" w:hint="default"/>
      </w:rPr>
    </w:lvl>
    <w:lvl w:ilvl="4" w:tplc="04180003" w:tentative="1">
      <w:start w:val="1"/>
      <w:numFmt w:val="bullet"/>
      <w:lvlText w:val="o"/>
      <w:lvlJc w:val="left"/>
      <w:pPr>
        <w:ind w:left="3598" w:hanging="360"/>
      </w:pPr>
      <w:rPr>
        <w:rFonts w:ascii="Courier New" w:hAnsi="Courier New" w:cs="Courier New" w:hint="default"/>
      </w:rPr>
    </w:lvl>
    <w:lvl w:ilvl="5" w:tplc="04180005" w:tentative="1">
      <w:start w:val="1"/>
      <w:numFmt w:val="bullet"/>
      <w:lvlText w:val=""/>
      <w:lvlJc w:val="left"/>
      <w:pPr>
        <w:ind w:left="4318" w:hanging="360"/>
      </w:pPr>
      <w:rPr>
        <w:rFonts w:ascii="Wingdings" w:hAnsi="Wingdings" w:hint="default"/>
      </w:rPr>
    </w:lvl>
    <w:lvl w:ilvl="6" w:tplc="04180001" w:tentative="1">
      <w:start w:val="1"/>
      <w:numFmt w:val="bullet"/>
      <w:lvlText w:val=""/>
      <w:lvlJc w:val="left"/>
      <w:pPr>
        <w:ind w:left="5038" w:hanging="360"/>
      </w:pPr>
      <w:rPr>
        <w:rFonts w:ascii="Symbol" w:hAnsi="Symbol" w:hint="default"/>
      </w:rPr>
    </w:lvl>
    <w:lvl w:ilvl="7" w:tplc="04180003" w:tentative="1">
      <w:start w:val="1"/>
      <w:numFmt w:val="bullet"/>
      <w:lvlText w:val="o"/>
      <w:lvlJc w:val="left"/>
      <w:pPr>
        <w:ind w:left="5758" w:hanging="360"/>
      </w:pPr>
      <w:rPr>
        <w:rFonts w:ascii="Courier New" w:hAnsi="Courier New" w:cs="Courier New" w:hint="default"/>
      </w:rPr>
    </w:lvl>
    <w:lvl w:ilvl="8" w:tplc="04180005" w:tentative="1">
      <w:start w:val="1"/>
      <w:numFmt w:val="bullet"/>
      <w:lvlText w:val=""/>
      <w:lvlJc w:val="left"/>
      <w:pPr>
        <w:ind w:left="6478" w:hanging="360"/>
      </w:pPr>
      <w:rPr>
        <w:rFonts w:ascii="Wingdings" w:hAnsi="Wingdings" w:hint="default"/>
      </w:rPr>
    </w:lvl>
  </w:abstractNum>
  <w:abstractNum w:abstractNumId="11">
    <w:nsid w:val="1092586A"/>
    <w:multiLevelType w:val="hybridMultilevel"/>
    <w:tmpl w:val="A198B8FA"/>
    <w:lvl w:ilvl="0" w:tplc="EA30E474">
      <w:start w:val="1"/>
      <w:numFmt w:val="lowerLetter"/>
      <w:lvlText w:val="%1."/>
      <w:lvlJc w:val="left"/>
      <w:pPr>
        <w:ind w:left="360" w:hanging="360"/>
      </w:pPr>
      <w:rPr>
        <w:rFonts w:ascii="Times New Roman" w:eastAsia="Times New Roman" w:hAnsi="Times New Roman" w:cs="Calibri"/>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nsid w:val="12FF033D"/>
    <w:multiLevelType w:val="hybridMultilevel"/>
    <w:tmpl w:val="CFA6BBEC"/>
    <w:lvl w:ilvl="0" w:tplc="102825BE">
      <w:start w:val="1"/>
      <w:numFmt w:val="lowerLetter"/>
      <w:lvlText w:val="%1."/>
      <w:lvlJc w:val="left"/>
      <w:pPr>
        <w:tabs>
          <w:tab w:val="num" w:pos="1440"/>
        </w:tabs>
        <w:ind w:left="144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4023654"/>
    <w:multiLevelType w:val="hybridMultilevel"/>
    <w:tmpl w:val="8BC44896"/>
    <w:lvl w:ilvl="0" w:tplc="B650CCBA">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4">
    <w:nsid w:val="155D3A95"/>
    <w:multiLevelType w:val="hybridMultilevel"/>
    <w:tmpl w:val="A1EA388E"/>
    <w:lvl w:ilvl="0" w:tplc="114CDE9E">
      <w:start w:val="1"/>
      <w:numFmt w:val="decimal"/>
      <w:lvlText w:val="%1."/>
      <w:lvlJc w:val="left"/>
      <w:pPr>
        <w:ind w:left="386" w:hanging="244"/>
      </w:pPr>
      <w:rPr>
        <w:rFonts w:hint="default"/>
        <w:spacing w:val="0"/>
        <w:w w:val="104"/>
        <w:lang w:val="ro-RO" w:eastAsia="en-US" w:bidi="ar-SA"/>
      </w:rPr>
    </w:lvl>
    <w:lvl w:ilvl="1" w:tplc="F18062F4">
      <w:numFmt w:val="bullet"/>
      <w:lvlText w:val="•"/>
      <w:lvlJc w:val="left"/>
      <w:pPr>
        <w:ind w:left="1279" w:hanging="244"/>
      </w:pPr>
      <w:rPr>
        <w:rFonts w:hint="default"/>
        <w:lang w:val="ro-RO" w:eastAsia="en-US" w:bidi="ar-SA"/>
      </w:rPr>
    </w:lvl>
    <w:lvl w:ilvl="2" w:tplc="AC8E41EC">
      <w:numFmt w:val="bullet"/>
      <w:lvlText w:val="•"/>
      <w:lvlJc w:val="left"/>
      <w:pPr>
        <w:ind w:left="2175" w:hanging="244"/>
      </w:pPr>
      <w:rPr>
        <w:rFonts w:hint="default"/>
        <w:lang w:val="ro-RO" w:eastAsia="en-US" w:bidi="ar-SA"/>
      </w:rPr>
    </w:lvl>
    <w:lvl w:ilvl="3" w:tplc="7820ECAE">
      <w:numFmt w:val="bullet"/>
      <w:lvlText w:val="•"/>
      <w:lvlJc w:val="left"/>
      <w:pPr>
        <w:ind w:left="3071" w:hanging="244"/>
      </w:pPr>
      <w:rPr>
        <w:rFonts w:hint="default"/>
        <w:lang w:val="ro-RO" w:eastAsia="en-US" w:bidi="ar-SA"/>
      </w:rPr>
    </w:lvl>
    <w:lvl w:ilvl="4" w:tplc="8E96A8E6">
      <w:numFmt w:val="bullet"/>
      <w:lvlText w:val="•"/>
      <w:lvlJc w:val="left"/>
      <w:pPr>
        <w:ind w:left="3967" w:hanging="244"/>
      </w:pPr>
      <w:rPr>
        <w:rFonts w:hint="default"/>
        <w:lang w:val="ro-RO" w:eastAsia="en-US" w:bidi="ar-SA"/>
      </w:rPr>
    </w:lvl>
    <w:lvl w:ilvl="5" w:tplc="23F85EB6">
      <w:numFmt w:val="bullet"/>
      <w:lvlText w:val="•"/>
      <w:lvlJc w:val="left"/>
      <w:pPr>
        <w:ind w:left="4863" w:hanging="244"/>
      </w:pPr>
      <w:rPr>
        <w:rFonts w:hint="default"/>
        <w:lang w:val="ro-RO" w:eastAsia="en-US" w:bidi="ar-SA"/>
      </w:rPr>
    </w:lvl>
    <w:lvl w:ilvl="6" w:tplc="CE566ACC">
      <w:numFmt w:val="bullet"/>
      <w:lvlText w:val="•"/>
      <w:lvlJc w:val="left"/>
      <w:pPr>
        <w:ind w:left="5759" w:hanging="244"/>
      </w:pPr>
      <w:rPr>
        <w:rFonts w:hint="default"/>
        <w:lang w:val="ro-RO" w:eastAsia="en-US" w:bidi="ar-SA"/>
      </w:rPr>
    </w:lvl>
    <w:lvl w:ilvl="7" w:tplc="71BA72E8">
      <w:numFmt w:val="bullet"/>
      <w:lvlText w:val="•"/>
      <w:lvlJc w:val="left"/>
      <w:pPr>
        <w:ind w:left="6656" w:hanging="244"/>
      </w:pPr>
      <w:rPr>
        <w:rFonts w:hint="default"/>
        <w:lang w:val="ro-RO" w:eastAsia="en-US" w:bidi="ar-SA"/>
      </w:rPr>
    </w:lvl>
    <w:lvl w:ilvl="8" w:tplc="A57ADCDC">
      <w:numFmt w:val="bullet"/>
      <w:lvlText w:val="•"/>
      <w:lvlJc w:val="left"/>
      <w:pPr>
        <w:ind w:left="7552" w:hanging="244"/>
      </w:pPr>
      <w:rPr>
        <w:rFonts w:hint="default"/>
        <w:lang w:val="ro-RO" w:eastAsia="en-US" w:bidi="ar-SA"/>
      </w:rPr>
    </w:lvl>
  </w:abstractNum>
  <w:abstractNum w:abstractNumId="15">
    <w:nsid w:val="1B815702"/>
    <w:multiLevelType w:val="hybridMultilevel"/>
    <w:tmpl w:val="8BCEC8AC"/>
    <w:lvl w:ilvl="0" w:tplc="F3A0F0DA">
      <w:start w:val="1"/>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221529C7"/>
    <w:multiLevelType w:val="hybridMultilevel"/>
    <w:tmpl w:val="0F7AFA12"/>
    <w:lvl w:ilvl="0" w:tplc="6A78E4E0">
      <w:start w:val="1"/>
      <w:numFmt w:val="upperRoman"/>
      <w:lvlText w:val="%1."/>
      <w:lvlJc w:val="left"/>
      <w:pPr>
        <w:ind w:left="1080" w:hanging="720"/>
      </w:pPr>
      <w:rPr>
        <w:rFonts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2C6D0369"/>
    <w:multiLevelType w:val="hybridMultilevel"/>
    <w:tmpl w:val="245E9290"/>
    <w:lvl w:ilvl="0" w:tplc="E1225738">
      <w:start w:val="1"/>
      <w:numFmt w:val="lowerRoman"/>
      <w:lvlText w:val="%1."/>
      <w:lvlJc w:val="left"/>
      <w:pPr>
        <w:ind w:left="1080" w:hanging="360"/>
      </w:pPr>
      <w:rPr>
        <w:rFonts w:hint="default"/>
        <w:sz w:val="22"/>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nsid w:val="345850A9"/>
    <w:multiLevelType w:val="hybridMultilevel"/>
    <w:tmpl w:val="9C806AFC"/>
    <w:lvl w:ilvl="0" w:tplc="D12E864E">
      <w:numFmt w:val="bullet"/>
      <w:lvlText w:val="-"/>
      <w:lvlJc w:val="left"/>
      <w:pPr>
        <w:ind w:left="928" w:hanging="349"/>
      </w:pPr>
      <w:rPr>
        <w:rFonts w:ascii="Times New Roman" w:eastAsia="Times New Roman" w:hAnsi="Times New Roman" w:cs="Times New Roman" w:hint="default"/>
        <w:b w:val="0"/>
        <w:bCs w:val="0"/>
        <w:i w:val="0"/>
        <w:iCs w:val="0"/>
        <w:spacing w:val="0"/>
        <w:w w:val="100"/>
        <w:sz w:val="24"/>
        <w:szCs w:val="24"/>
        <w:lang w:val="ro-RO" w:eastAsia="en-US" w:bidi="ar-SA"/>
      </w:rPr>
    </w:lvl>
    <w:lvl w:ilvl="1" w:tplc="F0269B0C">
      <w:numFmt w:val="bullet"/>
      <w:lvlText w:val="•"/>
      <w:lvlJc w:val="left"/>
      <w:pPr>
        <w:ind w:left="1942" w:hanging="349"/>
      </w:pPr>
      <w:rPr>
        <w:rFonts w:hint="default"/>
        <w:lang w:val="ro-RO" w:eastAsia="en-US" w:bidi="ar-SA"/>
      </w:rPr>
    </w:lvl>
    <w:lvl w:ilvl="2" w:tplc="CA92B8EA">
      <w:numFmt w:val="bullet"/>
      <w:lvlText w:val="•"/>
      <w:lvlJc w:val="left"/>
      <w:pPr>
        <w:ind w:left="2964" w:hanging="349"/>
      </w:pPr>
      <w:rPr>
        <w:rFonts w:hint="default"/>
        <w:lang w:val="ro-RO" w:eastAsia="en-US" w:bidi="ar-SA"/>
      </w:rPr>
    </w:lvl>
    <w:lvl w:ilvl="3" w:tplc="5C64C958">
      <w:numFmt w:val="bullet"/>
      <w:lvlText w:val="•"/>
      <w:lvlJc w:val="left"/>
      <w:pPr>
        <w:ind w:left="3986" w:hanging="349"/>
      </w:pPr>
      <w:rPr>
        <w:rFonts w:hint="default"/>
        <w:lang w:val="ro-RO" w:eastAsia="en-US" w:bidi="ar-SA"/>
      </w:rPr>
    </w:lvl>
    <w:lvl w:ilvl="4" w:tplc="ECBA2C1C">
      <w:numFmt w:val="bullet"/>
      <w:lvlText w:val="•"/>
      <w:lvlJc w:val="left"/>
      <w:pPr>
        <w:ind w:left="5008" w:hanging="349"/>
      </w:pPr>
      <w:rPr>
        <w:rFonts w:hint="default"/>
        <w:lang w:val="ro-RO" w:eastAsia="en-US" w:bidi="ar-SA"/>
      </w:rPr>
    </w:lvl>
    <w:lvl w:ilvl="5" w:tplc="8792613E">
      <w:numFmt w:val="bullet"/>
      <w:lvlText w:val="•"/>
      <w:lvlJc w:val="left"/>
      <w:pPr>
        <w:ind w:left="6030" w:hanging="349"/>
      </w:pPr>
      <w:rPr>
        <w:rFonts w:hint="default"/>
        <w:lang w:val="ro-RO" w:eastAsia="en-US" w:bidi="ar-SA"/>
      </w:rPr>
    </w:lvl>
    <w:lvl w:ilvl="6" w:tplc="1594232E">
      <w:numFmt w:val="bullet"/>
      <w:lvlText w:val="•"/>
      <w:lvlJc w:val="left"/>
      <w:pPr>
        <w:ind w:left="7052" w:hanging="349"/>
      </w:pPr>
      <w:rPr>
        <w:rFonts w:hint="default"/>
        <w:lang w:val="ro-RO" w:eastAsia="en-US" w:bidi="ar-SA"/>
      </w:rPr>
    </w:lvl>
    <w:lvl w:ilvl="7" w:tplc="F27639B8">
      <w:numFmt w:val="bullet"/>
      <w:lvlText w:val="•"/>
      <w:lvlJc w:val="left"/>
      <w:pPr>
        <w:ind w:left="8074" w:hanging="349"/>
      </w:pPr>
      <w:rPr>
        <w:rFonts w:hint="default"/>
        <w:lang w:val="ro-RO" w:eastAsia="en-US" w:bidi="ar-SA"/>
      </w:rPr>
    </w:lvl>
    <w:lvl w:ilvl="8" w:tplc="B98CD12C">
      <w:numFmt w:val="bullet"/>
      <w:lvlText w:val="•"/>
      <w:lvlJc w:val="left"/>
      <w:pPr>
        <w:ind w:left="9096" w:hanging="349"/>
      </w:pPr>
      <w:rPr>
        <w:rFonts w:hint="default"/>
        <w:lang w:val="ro-RO" w:eastAsia="en-US" w:bidi="ar-SA"/>
      </w:rPr>
    </w:lvl>
  </w:abstractNum>
  <w:abstractNum w:abstractNumId="19">
    <w:nsid w:val="34F67BFF"/>
    <w:multiLevelType w:val="hybridMultilevel"/>
    <w:tmpl w:val="91308BF2"/>
    <w:lvl w:ilvl="0" w:tplc="04180019">
      <w:start w:val="1"/>
      <w:numFmt w:val="lowerLetter"/>
      <w:lvlText w:val="%1."/>
      <w:lvlJc w:val="left"/>
      <w:pPr>
        <w:ind w:left="1128" w:hanging="360"/>
      </w:pPr>
    </w:lvl>
    <w:lvl w:ilvl="1" w:tplc="04180019" w:tentative="1">
      <w:start w:val="1"/>
      <w:numFmt w:val="lowerLetter"/>
      <w:lvlText w:val="%2."/>
      <w:lvlJc w:val="left"/>
      <w:pPr>
        <w:ind w:left="1848" w:hanging="360"/>
      </w:pPr>
    </w:lvl>
    <w:lvl w:ilvl="2" w:tplc="0418001B" w:tentative="1">
      <w:start w:val="1"/>
      <w:numFmt w:val="lowerRoman"/>
      <w:lvlText w:val="%3."/>
      <w:lvlJc w:val="right"/>
      <w:pPr>
        <w:ind w:left="2568" w:hanging="180"/>
      </w:pPr>
    </w:lvl>
    <w:lvl w:ilvl="3" w:tplc="0418000F" w:tentative="1">
      <w:start w:val="1"/>
      <w:numFmt w:val="decimal"/>
      <w:lvlText w:val="%4."/>
      <w:lvlJc w:val="left"/>
      <w:pPr>
        <w:ind w:left="3288" w:hanging="360"/>
      </w:pPr>
    </w:lvl>
    <w:lvl w:ilvl="4" w:tplc="04180019" w:tentative="1">
      <w:start w:val="1"/>
      <w:numFmt w:val="lowerLetter"/>
      <w:lvlText w:val="%5."/>
      <w:lvlJc w:val="left"/>
      <w:pPr>
        <w:ind w:left="4008" w:hanging="360"/>
      </w:pPr>
    </w:lvl>
    <w:lvl w:ilvl="5" w:tplc="0418001B" w:tentative="1">
      <w:start w:val="1"/>
      <w:numFmt w:val="lowerRoman"/>
      <w:lvlText w:val="%6."/>
      <w:lvlJc w:val="right"/>
      <w:pPr>
        <w:ind w:left="4728" w:hanging="180"/>
      </w:pPr>
    </w:lvl>
    <w:lvl w:ilvl="6" w:tplc="0418000F" w:tentative="1">
      <w:start w:val="1"/>
      <w:numFmt w:val="decimal"/>
      <w:lvlText w:val="%7."/>
      <w:lvlJc w:val="left"/>
      <w:pPr>
        <w:ind w:left="5448" w:hanging="360"/>
      </w:pPr>
    </w:lvl>
    <w:lvl w:ilvl="7" w:tplc="04180019" w:tentative="1">
      <w:start w:val="1"/>
      <w:numFmt w:val="lowerLetter"/>
      <w:lvlText w:val="%8."/>
      <w:lvlJc w:val="left"/>
      <w:pPr>
        <w:ind w:left="6168" w:hanging="360"/>
      </w:pPr>
    </w:lvl>
    <w:lvl w:ilvl="8" w:tplc="0418001B" w:tentative="1">
      <w:start w:val="1"/>
      <w:numFmt w:val="lowerRoman"/>
      <w:lvlText w:val="%9."/>
      <w:lvlJc w:val="right"/>
      <w:pPr>
        <w:ind w:left="6888" w:hanging="180"/>
      </w:pPr>
    </w:lvl>
  </w:abstractNum>
  <w:abstractNum w:abstractNumId="20">
    <w:nsid w:val="3A547A76"/>
    <w:multiLevelType w:val="hybridMultilevel"/>
    <w:tmpl w:val="990CE89A"/>
    <w:lvl w:ilvl="0" w:tplc="EA683856">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1">
    <w:nsid w:val="3CF00E18"/>
    <w:multiLevelType w:val="singleLevel"/>
    <w:tmpl w:val="4E1A982C"/>
    <w:lvl w:ilvl="0">
      <w:start w:val="1"/>
      <w:numFmt w:val="bullet"/>
      <w:pStyle w:val="Listcumarcatori"/>
      <w:lvlText w:val=""/>
      <w:lvlJc w:val="left"/>
      <w:pPr>
        <w:tabs>
          <w:tab w:val="num" w:pos="283"/>
        </w:tabs>
        <w:ind w:left="283" w:hanging="283"/>
      </w:pPr>
      <w:rPr>
        <w:rFonts w:ascii="Symbol" w:hAnsi="Symbol"/>
      </w:rPr>
    </w:lvl>
  </w:abstractNum>
  <w:abstractNum w:abstractNumId="22">
    <w:nsid w:val="48A82C1B"/>
    <w:multiLevelType w:val="hybridMultilevel"/>
    <w:tmpl w:val="135CFBE6"/>
    <w:lvl w:ilvl="0" w:tplc="4C06E84A">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nsid w:val="4B193875"/>
    <w:multiLevelType w:val="hybridMultilevel"/>
    <w:tmpl w:val="565467C6"/>
    <w:lvl w:ilvl="0" w:tplc="A9F478CA">
      <w:numFmt w:val="bullet"/>
      <w:lvlText w:val="-"/>
      <w:lvlJc w:val="left"/>
      <w:pPr>
        <w:ind w:left="1638" w:hanging="708"/>
      </w:pPr>
      <w:rPr>
        <w:rFonts w:ascii="Times New Roman" w:eastAsia="Times New Roman" w:hAnsi="Times New Roman" w:cs="Times New Roman" w:hint="default"/>
        <w:b w:val="0"/>
        <w:bCs w:val="0"/>
        <w:i w:val="0"/>
        <w:iCs w:val="0"/>
        <w:spacing w:val="0"/>
        <w:w w:val="100"/>
        <w:sz w:val="24"/>
        <w:szCs w:val="24"/>
        <w:lang w:val="ro-RO" w:eastAsia="en-US" w:bidi="ar-SA"/>
      </w:rPr>
    </w:lvl>
    <w:lvl w:ilvl="1" w:tplc="4E4631C6">
      <w:numFmt w:val="bullet"/>
      <w:lvlText w:val="-"/>
      <w:lvlJc w:val="left"/>
      <w:pPr>
        <w:ind w:left="2704" w:hanging="360"/>
      </w:pPr>
      <w:rPr>
        <w:rFonts w:ascii="Times New Roman" w:eastAsia="Times New Roman" w:hAnsi="Times New Roman" w:cs="Times New Roman" w:hint="default"/>
        <w:b w:val="0"/>
        <w:bCs w:val="0"/>
        <w:i w:val="0"/>
        <w:iCs w:val="0"/>
        <w:spacing w:val="0"/>
        <w:w w:val="100"/>
        <w:sz w:val="24"/>
        <w:szCs w:val="24"/>
        <w:lang w:val="ro-RO" w:eastAsia="en-US" w:bidi="ar-SA"/>
      </w:rPr>
    </w:lvl>
    <w:lvl w:ilvl="2" w:tplc="BFBC2FAA">
      <w:numFmt w:val="bullet"/>
      <w:lvlText w:val="-"/>
      <w:lvlJc w:val="left"/>
      <w:pPr>
        <w:ind w:left="3340" w:hanging="360"/>
      </w:pPr>
      <w:rPr>
        <w:rFonts w:ascii="Times New Roman" w:eastAsia="Times New Roman" w:hAnsi="Times New Roman" w:cs="Times New Roman" w:hint="default"/>
        <w:b w:val="0"/>
        <w:bCs w:val="0"/>
        <w:i w:val="0"/>
        <w:iCs w:val="0"/>
        <w:spacing w:val="0"/>
        <w:w w:val="100"/>
        <w:sz w:val="24"/>
        <w:szCs w:val="24"/>
        <w:lang w:val="ro-RO" w:eastAsia="en-US" w:bidi="ar-SA"/>
      </w:rPr>
    </w:lvl>
    <w:lvl w:ilvl="3" w:tplc="E306FEC0">
      <w:numFmt w:val="bullet"/>
      <w:lvlText w:val="•"/>
      <w:lvlJc w:val="left"/>
      <w:pPr>
        <w:ind w:left="4315" w:hanging="360"/>
      </w:pPr>
      <w:rPr>
        <w:rFonts w:hint="default"/>
        <w:lang w:val="ro-RO" w:eastAsia="en-US" w:bidi="ar-SA"/>
      </w:rPr>
    </w:lvl>
    <w:lvl w:ilvl="4" w:tplc="AD0EA786">
      <w:numFmt w:val="bullet"/>
      <w:lvlText w:val="•"/>
      <w:lvlJc w:val="left"/>
      <w:pPr>
        <w:ind w:left="5290" w:hanging="360"/>
      </w:pPr>
      <w:rPr>
        <w:rFonts w:hint="default"/>
        <w:lang w:val="ro-RO" w:eastAsia="en-US" w:bidi="ar-SA"/>
      </w:rPr>
    </w:lvl>
    <w:lvl w:ilvl="5" w:tplc="607CCECE">
      <w:numFmt w:val="bullet"/>
      <w:lvlText w:val="•"/>
      <w:lvlJc w:val="left"/>
      <w:pPr>
        <w:ind w:left="6265" w:hanging="360"/>
      </w:pPr>
      <w:rPr>
        <w:rFonts w:hint="default"/>
        <w:lang w:val="ro-RO" w:eastAsia="en-US" w:bidi="ar-SA"/>
      </w:rPr>
    </w:lvl>
    <w:lvl w:ilvl="6" w:tplc="3ADA0FE0">
      <w:numFmt w:val="bullet"/>
      <w:lvlText w:val="•"/>
      <w:lvlJc w:val="left"/>
      <w:pPr>
        <w:ind w:left="7240" w:hanging="360"/>
      </w:pPr>
      <w:rPr>
        <w:rFonts w:hint="default"/>
        <w:lang w:val="ro-RO" w:eastAsia="en-US" w:bidi="ar-SA"/>
      </w:rPr>
    </w:lvl>
    <w:lvl w:ilvl="7" w:tplc="584E2B3A">
      <w:numFmt w:val="bullet"/>
      <w:lvlText w:val="•"/>
      <w:lvlJc w:val="left"/>
      <w:pPr>
        <w:ind w:left="8215" w:hanging="360"/>
      </w:pPr>
      <w:rPr>
        <w:rFonts w:hint="default"/>
        <w:lang w:val="ro-RO" w:eastAsia="en-US" w:bidi="ar-SA"/>
      </w:rPr>
    </w:lvl>
    <w:lvl w:ilvl="8" w:tplc="A5A43530">
      <w:numFmt w:val="bullet"/>
      <w:lvlText w:val="•"/>
      <w:lvlJc w:val="left"/>
      <w:pPr>
        <w:ind w:left="9190" w:hanging="360"/>
      </w:pPr>
      <w:rPr>
        <w:rFonts w:hint="default"/>
        <w:lang w:val="ro-RO" w:eastAsia="en-US" w:bidi="ar-SA"/>
      </w:rPr>
    </w:lvl>
  </w:abstractNum>
  <w:abstractNum w:abstractNumId="24">
    <w:nsid w:val="52915AA6"/>
    <w:multiLevelType w:val="hybridMultilevel"/>
    <w:tmpl w:val="F2A08EC4"/>
    <w:lvl w:ilvl="0" w:tplc="04180013">
      <w:start w:val="1"/>
      <w:numFmt w:val="upperRoman"/>
      <w:lvlText w:val="%1."/>
      <w:lvlJc w:val="righ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52B40867"/>
    <w:multiLevelType w:val="hybridMultilevel"/>
    <w:tmpl w:val="4CC82D0A"/>
    <w:lvl w:ilvl="0" w:tplc="E3B4EADA">
      <w:start w:val="2"/>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3454571"/>
    <w:multiLevelType w:val="hybridMultilevel"/>
    <w:tmpl w:val="8ED2A450"/>
    <w:lvl w:ilvl="0" w:tplc="04090019">
      <w:start w:val="1"/>
      <w:numFmt w:val="lowerLetter"/>
      <w:lvlText w:val="%1."/>
      <w:lvlJc w:val="lef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27">
    <w:nsid w:val="534C5F96"/>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44E7146"/>
    <w:multiLevelType w:val="hybridMultilevel"/>
    <w:tmpl w:val="C6D0D17C"/>
    <w:lvl w:ilvl="0" w:tplc="04090019">
      <w:start w:val="1"/>
      <w:numFmt w:val="lowerLetter"/>
      <w:lvlText w:val="%1."/>
      <w:lvlJc w:val="left"/>
      <w:pPr>
        <w:ind w:left="360" w:hanging="360"/>
      </w:pPr>
    </w:lvl>
    <w:lvl w:ilvl="1" w:tplc="04180019" w:tentative="1">
      <w:start w:val="1"/>
      <w:numFmt w:val="lowerLetter"/>
      <w:lvlText w:val="%2."/>
      <w:lvlJc w:val="left"/>
      <w:pPr>
        <w:ind w:left="1848" w:hanging="360"/>
      </w:pPr>
    </w:lvl>
    <w:lvl w:ilvl="2" w:tplc="0418001B" w:tentative="1">
      <w:start w:val="1"/>
      <w:numFmt w:val="lowerRoman"/>
      <w:lvlText w:val="%3."/>
      <w:lvlJc w:val="right"/>
      <w:pPr>
        <w:ind w:left="2568" w:hanging="180"/>
      </w:pPr>
    </w:lvl>
    <w:lvl w:ilvl="3" w:tplc="0418000F" w:tentative="1">
      <w:start w:val="1"/>
      <w:numFmt w:val="decimal"/>
      <w:lvlText w:val="%4."/>
      <w:lvlJc w:val="left"/>
      <w:pPr>
        <w:ind w:left="3288" w:hanging="360"/>
      </w:pPr>
    </w:lvl>
    <w:lvl w:ilvl="4" w:tplc="04180019" w:tentative="1">
      <w:start w:val="1"/>
      <w:numFmt w:val="lowerLetter"/>
      <w:lvlText w:val="%5."/>
      <w:lvlJc w:val="left"/>
      <w:pPr>
        <w:ind w:left="4008" w:hanging="360"/>
      </w:pPr>
    </w:lvl>
    <w:lvl w:ilvl="5" w:tplc="0418001B" w:tentative="1">
      <w:start w:val="1"/>
      <w:numFmt w:val="lowerRoman"/>
      <w:lvlText w:val="%6."/>
      <w:lvlJc w:val="right"/>
      <w:pPr>
        <w:ind w:left="4728" w:hanging="180"/>
      </w:pPr>
    </w:lvl>
    <w:lvl w:ilvl="6" w:tplc="0418000F" w:tentative="1">
      <w:start w:val="1"/>
      <w:numFmt w:val="decimal"/>
      <w:lvlText w:val="%7."/>
      <w:lvlJc w:val="left"/>
      <w:pPr>
        <w:ind w:left="5448" w:hanging="360"/>
      </w:pPr>
    </w:lvl>
    <w:lvl w:ilvl="7" w:tplc="04180019" w:tentative="1">
      <w:start w:val="1"/>
      <w:numFmt w:val="lowerLetter"/>
      <w:lvlText w:val="%8."/>
      <w:lvlJc w:val="left"/>
      <w:pPr>
        <w:ind w:left="6168" w:hanging="360"/>
      </w:pPr>
    </w:lvl>
    <w:lvl w:ilvl="8" w:tplc="0418001B" w:tentative="1">
      <w:start w:val="1"/>
      <w:numFmt w:val="lowerRoman"/>
      <w:lvlText w:val="%9."/>
      <w:lvlJc w:val="right"/>
      <w:pPr>
        <w:ind w:left="6888" w:hanging="180"/>
      </w:pPr>
    </w:lvl>
  </w:abstractNum>
  <w:abstractNum w:abstractNumId="29">
    <w:nsid w:val="59C93600"/>
    <w:multiLevelType w:val="hybridMultilevel"/>
    <w:tmpl w:val="A1EA388E"/>
    <w:lvl w:ilvl="0" w:tplc="114CDE9E">
      <w:start w:val="1"/>
      <w:numFmt w:val="decimal"/>
      <w:lvlText w:val="%1."/>
      <w:lvlJc w:val="left"/>
      <w:pPr>
        <w:ind w:left="403" w:hanging="244"/>
      </w:pPr>
      <w:rPr>
        <w:rFonts w:hint="default"/>
        <w:spacing w:val="0"/>
        <w:w w:val="104"/>
        <w:lang w:val="ro-RO" w:eastAsia="en-US" w:bidi="ar-SA"/>
      </w:rPr>
    </w:lvl>
    <w:lvl w:ilvl="1" w:tplc="F18062F4">
      <w:numFmt w:val="bullet"/>
      <w:lvlText w:val="•"/>
      <w:lvlJc w:val="left"/>
      <w:pPr>
        <w:ind w:left="1296" w:hanging="244"/>
      </w:pPr>
      <w:rPr>
        <w:rFonts w:hint="default"/>
        <w:lang w:val="ro-RO" w:eastAsia="en-US" w:bidi="ar-SA"/>
      </w:rPr>
    </w:lvl>
    <w:lvl w:ilvl="2" w:tplc="AC8E41EC">
      <w:numFmt w:val="bullet"/>
      <w:lvlText w:val="•"/>
      <w:lvlJc w:val="left"/>
      <w:pPr>
        <w:ind w:left="2192" w:hanging="244"/>
      </w:pPr>
      <w:rPr>
        <w:rFonts w:hint="default"/>
        <w:lang w:val="ro-RO" w:eastAsia="en-US" w:bidi="ar-SA"/>
      </w:rPr>
    </w:lvl>
    <w:lvl w:ilvl="3" w:tplc="7820ECAE">
      <w:numFmt w:val="bullet"/>
      <w:lvlText w:val="•"/>
      <w:lvlJc w:val="left"/>
      <w:pPr>
        <w:ind w:left="3088" w:hanging="244"/>
      </w:pPr>
      <w:rPr>
        <w:rFonts w:hint="default"/>
        <w:lang w:val="ro-RO" w:eastAsia="en-US" w:bidi="ar-SA"/>
      </w:rPr>
    </w:lvl>
    <w:lvl w:ilvl="4" w:tplc="8E96A8E6">
      <w:numFmt w:val="bullet"/>
      <w:lvlText w:val="•"/>
      <w:lvlJc w:val="left"/>
      <w:pPr>
        <w:ind w:left="3984" w:hanging="244"/>
      </w:pPr>
      <w:rPr>
        <w:rFonts w:hint="default"/>
        <w:lang w:val="ro-RO" w:eastAsia="en-US" w:bidi="ar-SA"/>
      </w:rPr>
    </w:lvl>
    <w:lvl w:ilvl="5" w:tplc="23F85EB6">
      <w:numFmt w:val="bullet"/>
      <w:lvlText w:val="•"/>
      <w:lvlJc w:val="left"/>
      <w:pPr>
        <w:ind w:left="4880" w:hanging="244"/>
      </w:pPr>
      <w:rPr>
        <w:rFonts w:hint="default"/>
        <w:lang w:val="ro-RO" w:eastAsia="en-US" w:bidi="ar-SA"/>
      </w:rPr>
    </w:lvl>
    <w:lvl w:ilvl="6" w:tplc="CE566ACC">
      <w:numFmt w:val="bullet"/>
      <w:lvlText w:val="•"/>
      <w:lvlJc w:val="left"/>
      <w:pPr>
        <w:ind w:left="5776" w:hanging="244"/>
      </w:pPr>
      <w:rPr>
        <w:rFonts w:hint="default"/>
        <w:lang w:val="ro-RO" w:eastAsia="en-US" w:bidi="ar-SA"/>
      </w:rPr>
    </w:lvl>
    <w:lvl w:ilvl="7" w:tplc="71BA72E8">
      <w:numFmt w:val="bullet"/>
      <w:lvlText w:val="•"/>
      <w:lvlJc w:val="left"/>
      <w:pPr>
        <w:ind w:left="6673" w:hanging="244"/>
      </w:pPr>
      <w:rPr>
        <w:rFonts w:hint="default"/>
        <w:lang w:val="ro-RO" w:eastAsia="en-US" w:bidi="ar-SA"/>
      </w:rPr>
    </w:lvl>
    <w:lvl w:ilvl="8" w:tplc="A57ADCDC">
      <w:numFmt w:val="bullet"/>
      <w:lvlText w:val="•"/>
      <w:lvlJc w:val="left"/>
      <w:pPr>
        <w:ind w:left="7569" w:hanging="244"/>
      </w:pPr>
      <w:rPr>
        <w:rFonts w:hint="default"/>
        <w:lang w:val="ro-RO" w:eastAsia="en-US" w:bidi="ar-SA"/>
      </w:rPr>
    </w:lvl>
  </w:abstractNum>
  <w:abstractNum w:abstractNumId="30">
    <w:nsid w:val="5F603348"/>
    <w:multiLevelType w:val="hybridMultilevel"/>
    <w:tmpl w:val="0B003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7CA6D12"/>
    <w:multiLevelType w:val="hybridMultilevel"/>
    <w:tmpl w:val="54D28318"/>
    <w:lvl w:ilvl="0" w:tplc="E1225738">
      <w:start w:val="1"/>
      <w:numFmt w:val="lowerRoman"/>
      <w:lvlText w:val="%1."/>
      <w:lvlJc w:val="left"/>
      <w:pPr>
        <w:ind w:left="1080" w:hanging="360"/>
      </w:pPr>
      <w:rPr>
        <w:rFonts w:hint="default"/>
        <w:sz w:val="22"/>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2">
    <w:nsid w:val="68A378C8"/>
    <w:multiLevelType w:val="hybridMultilevel"/>
    <w:tmpl w:val="CE4A7C60"/>
    <w:lvl w:ilvl="0" w:tplc="0409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6A9C41C5"/>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D67446A"/>
    <w:multiLevelType w:val="hybridMultilevel"/>
    <w:tmpl w:val="CD2EEE8A"/>
    <w:lvl w:ilvl="0" w:tplc="A3D6D31C">
      <w:numFmt w:val="bullet"/>
      <w:lvlText w:val="-"/>
      <w:lvlJc w:val="left"/>
      <w:pPr>
        <w:ind w:left="220" w:hanging="243"/>
      </w:pPr>
      <w:rPr>
        <w:rFonts w:ascii="Times New Roman" w:eastAsia="Times New Roman" w:hAnsi="Times New Roman" w:cs="Times New Roman" w:hint="default"/>
        <w:b w:val="0"/>
        <w:bCs w:val="0"/>
        <w:i w:val="0"/>
        <w:iCs w:val="0"/>
        <w:spacing w:val="0"/>
        <w:w w:val="100"/>
        <w:sz w:val="24"/>
        <w:szCs w:val="24"/>
        <w:lang w:val="ro-RO" w:eastAsia="en-US" w:bidi="ar-SA"/>
      </w:rPr>
    </w:lvl>
    <w:lvl w:ilvl="1" w:tplc="78086E00">
      <w:numFmt w:val="bullet"/>
      <w:lvlText w:val="-"/>
      <w:lvlJc w:val="left"/>
      <w:pPr>
        <w:ind w:left="940" w:hanging="349"/>
      </w:pPr>
      <w:rPr>
        <w:rFonts w:ascii="Times New Roman" w:eastAsia="Times New Roman" w:hAnsi="Times New Roman" w:cs="Times New Roman" w:hint="default"/>
        <w:b w:val="0"/>
        <w:bCs w:val="0"/>
        <w:i w:val="0"/>
        <w:iCs w:val="0"/>
        <w:spacing w:val="0"/>
        <w:w w:val="100"/>
        <w:sz w:val="24"/>
        <w:szCs w:val="24"/>
        <w:lang w:val="ro-RO" w:eastAsia="en-US" w:bidi="ar-SA"/>
      </w:rPr>
    </w:lvl>
    <w:lvl w:ilvl="2" w:tplc="5F1ACCF2">
      <w:numFmt w:val="bullet"/>
      <w:lvlText w:val=""/>
      <w:lvlJc w:val="left"/>
      <w:pPr>
        <w:ind w:left="2344" w:hanging="324"/>
      </w:pPr>
      <w:rPr>
        <w:rFonts w:ascii="Wingdings" w:eastAsia="Wingdings" w:hAnsi="Wingdings" w:cs="Wingdings" w:hint="default"/>
        <w:b w:val="0"/>
        <w:bCs w:val="0"/>
        <w:i w:val="0"/>
        <w:iCs w:val="0"/>
        <w:spacing w:val="0"/>
        <w:w w:val="100"/>
        <w:sz w:val="24"/>
        <w:szCs w:val="24"/>
        <w:lang w:val="ro-RO" w:eastAsia="en-US" w:bidi="ar-SA"/>
      </w:rPr>
    </w:lvl>
    <w:lvl w:ilvl="3" w:tplc="0128CC6E">
      <w:numFmt w:val="bullet"/>
      <w:lvlText w:val="•"/>
      <w:lvlJc w:val="left"/>
      <w:pPr>
        <w:ind w:left="3440" w:hanging="324"/>
      </w:pPr>
      <w:rPr>
        <w:rFonts w:hint="default"/>
        <w:lang w:val="ro-RO" w:eastAsia="en-US" w:bidi="ar-SA"/>
      </w:rPr>
    </w:lvl>
    <w:lvl w:ilvl="4" w:tplc="10747D9C">
      <w:numFmt w:val="bullet"/>
      <w:lvlText w:val="•"/>
      <w:lvlJc w:val="left"/>
      <w:pPr>
        <w:ind w:left="4540" w:hanging="324"/>
      </w:pPr>
      <w:rPr>
        <w:rFonts w:hint="default"/>
        <w:lang w:val="ro-RO" w:eastAsia="en-US" w:bidi="ar-SA"/>
      </w:rPr>
    </w:lvl>
    <w:lvl w:ilvl="5" w:tplc="63063294">
      <w:numFmt w:val="bullet"/>
      <w:lvlText w:val="•"/>
      <w:lvlJc w:val="left"/>
      <w:pPr>
        <w:ind w:left="5640" w:hanging="324"/>
      </w:pPr>
      <w:rPr>
        <w:rFonts w:hint="default"/>
        <w:lang w:val="ro-RO" w:eastAsia="en-US" w:bidi="ar-SA"/>
      </w:rPr>
    </w:lvl>
    <w:lvl w:ilvl="6" w:tplc="BCFCBFAC">
      <w:numFmt w:val="bullet"/>
      <w:lvlText w:val="•"/>
      <w:lvlJc w:val="left"/>
      <w:pPr>
        <w:ind w:left="6740" w:hanging="324"/>
      </w:pPr>
      <w:rPr>
        <w:rFonts w:hint="default"/>
        <w:lang w:val="ro-RO" w:eastAsia="en-US" w:bidi="ar-SA"/>
      </w:rPr>
    </w:lvl>
    <w:lvl w:ilvl="7" w:tplc="A3DEF554">
      <w:numFmt w:val="bullet"/>
      <w:lvlText w:val="•"/>
      <w:lvlJc w:val="left"/>
      <w:pPr>
        <w:ind w:left="7840" w:hanging="324"/>
      </w:pPr>
      <w:rPr>
        <w:rFonts w:hint="default"/>
        <w:lang w:val="ro-RO" w:eastAsia="en-US" w:bidi="ar-SA"/>
      </w:rPr>
    </w:lvl>
    <w:lvl w:ilvl="8" w:tplc="25580950">
      <w:numFmt w:val="bullet"/>
      <w:lvlText w:val="•"/>
      <w:lvlJc w:val="left"/>
      <w:pPr>
        <w:ind w:left="8940" w:hanging="324"/>
      </w:pPr>
      <w:rPr>
        <w:rFonts w:hint="default"/>
        <w:lang w:val="ro-RO" w:eastAsia="en-US" w:bidi="ar-SA"/>
      </w:rPr>
    </w:lvl>
  </w:abstractNum>
  <w:abstractNum w:abstractNumId="35">
    <w:nsid w:val="6F3A621F"/>
    <w:multiLevelType w:val="hybridMultilevel"/>
    <w:tmpl w:val="C0C61D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EE4A7D"/>
    <w:multiLevelType w:val="hybridMultilevel"/>
    <w:tmpl w:val="42CCDD7C"/>
    <w:lvl w:ilvl="0" w:tplc="0418001B">
      <w:start w:val="1"/>
      <w:numFmt w:val="lowerRoman"/>
      <w:lvlText w:val="%1."/>
      <w:lvlJc w:val="right"/>
      <w:pPr>
        <w:ind w:left="768" w:hanging="360"/>
      </w:pPr>
    </w:lvl>
    <w:lvl w:ilvl="1" w:tplc="E1225738">
      <w:start w:val="1"/>
      <w:numFmt w:val="lowerRoman"/>
      <w:lvlText w:val="%2."/>
      <w:lvlJc w:val="left"/>
      <w:pPr>
        <w:ind w:left="1488" w:hanging="360"/>
      </w:pPr>
      <w:rPr>
        <w:rFonts w:hint="default"/>
        <w:sz w:val="22"/>
      </w:rPr>
    </w:lvl>
    <w:lvl w:ilvl="2" w:tplc="2D88473C">
      <w:start w:val="1"/>
      <w:numFmt w:val="lowerLetter"/>
      <w:lvlText w:val="%3."/>
      <w:lvlJc w:val="left"/>
      <w:pPr>
        <w:ind w:left="2388" w:hanging="360"/>
      </w:pPr>
      <w:rPr>
        <w:rFonts w:hint="default"/>
      </w:r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37">
    <w:nsid w:val="7438682A"/>
    <w:multiLevelType w:val="hybridMultilevel"/>
    <w:tmpl w:val="D0D04FBE"/>
    <w:lvl w:ilvl="0" w:tplc="05806820">
      <w:numFmt w:val="bullet"/>
      <w:lvlText w:val="-"/>
      <w:lvlJc w:val="left"/>
      <w:pPr>
        <w:ind w:left="644" w:hanging="360"/>
      </w:pPr>
      <w:rPr>
        <w:rFonts w:ascii="Calibri" w:eastAsia="Times New Roman" w:hAnsi="Calibri" w:cs="Arial" w:hint="default"/>
      </w:rPr>
    </w:lvl>
    <w:lvl w:ilvl="1" w:tplc="04090019">
      <w:start w:val="1"/>
      <w:numFmt w:val="lowerLetter"/>
      <w:lvlText w:val="%2."/>
      <w:lvlJc w:val="left"/>
      <w:pPr>
        <w:ind w:left="1440" w:hanging="360"/>
      </w:pPr>
      <w:rPr>
        <w:rFonts w:hint="default"/>
        <w:sz w:val="22"/>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3"/>
  </w:num>
  <w:num w:numId="4">
    <w:abstractNumId w:val="21"/>
  </w:num>
  <w:num w:numId="5">
    <w:abstractNumId w:val="26"/>
  </w:num>
  <w:num w:numId="6">
    <w:abstractNumId w:val="7"/>
  </w:num>
  <w:num w:numId="7">
    <w:abstractNumId w:val="32"/>
  </w:num>
  <w:num w:numId="8">
    <w:abstractNumId w:val="28"/>
  </w:num>
  <w:num w:numId="9">
    <w:abstractNumId w:val="19"/>
  </w:num>
  <w:num w:numId="10">
    <w:abstractNumId w:val="36"/>
  </w:num>
  <w:num w:numId="11">
    <w:abstractNumId w:val="31"/>
  </w:num>
  <w:num w:numId="12">
    <w:abstractNumId w:val="4"/>
  </w:num>
  <w:num w:numId="13">
    <w:abstractNumId w:val="11"/>
  </w:num>
  <w:num w:numId="14">
    <w:abstractNumId w:val="37"/>
  </w:num>
  <w:num w:numId="15">
    <w:abstractNumId w:val="12"/>
  </w:num>
  <w:num w:numId="16">
    <w:abstractNumId w:val="17"/>
  </w:num>
  <w:num w:numId="17">
    <w:abstractNumId w:val="30"/>
  </w:num>
  <w:num w:numId="18">
    <w:abstractNumId w:val="9"/>
  </w:num>
  <w:num w:numId="19">
    <w:abstractNumId w:val="35"/>
  </w:num>
  <w:num w:numId="20">
    <w:abstractNumId w:val="8"/>
  </w:num>
  <w:num w:numId="21">
    <w:abstractNumId w:val="27"/>
  </w:num>
  <w:num w:numId="22">
    <w:abstractNumId w:val="13"/>
  </w:num>
  <w:num w:numId="23">
    <w:abstractNumId w:val="6"/>
  </w:num>
  <w:num w:numId="24">
    <w:abstractNumId w:val="10"/>
  </w:num>
  <w:num w:numId="25">
    <w:abstractNumId w:val="3"/>
  </w:num>
  <w:num w:numId="26">
    <w:abstractNumId w:val="20"/>
  </w:num>
  <w:num w:numId="27">
    <w:abstractNumId w:val="24"/>
  </w:num>
  <w:num w:numId="28">
    <w:abstractNumId w:val="25"/>
  </w:num>
  <w:num w:numId="29">
    <w:abstractNumId w:val="5"/>
  </w:num>
  <w:num w:numId="30">
    <w:abstractNumId w:val="34"/>
  </w:num>
  <w:num w:numId="31">
    <w:abstractNumId w:val="23"/>
  </w:num>
  <w:num w:numId="32">
    <w:abstractNumId w:val="18"/>
  </w:num>
  <w:num w:numId="33">
    <w:abstractNumId w:val="29"/>
  </w:num>
  <w:num w:numId="34">
    <w:abstractNumId w:val="14"/>
  </w:num>
  <w:num w:numId="35">
    <w:abstractNumId w:val="0"/>
  </w:num>
  <w:num w:numId="36">
    <w:abstractNumId w:val="22"/>
  </w:num>
  <w:num w:numId="37">
    <w:abstractNumId w:val="15"/>
  </w:num>
  <w:num w:numId="38">
    <w:abstractNumId w:val="16"/>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stylePaneFormatFilter w:val="3F01"/>
  <w:defaultTabStop w:val="720"/>
  <w:hyphenationZone w:val="425"/>
  <w:drawingGridHorizontalSpacing w:val="120"/>
  <w:displayHorizontalDrawingGridEvery w:val="2"/>
  <w:characterSpacingControl w:val="doNotCompress"/>
  <w:doNotValidateAgainstSchema/>
  <w:doNotDemarcateInvalidXml/>
  <w:hdrShapeDefaults>
    <o:shapedefaults v:ext="edit" spidmax="16387" fillcolor="#9cbee0" strokecolor="#739cc3">
      <v:fill color="#9cbee0" color2="#bbd5f0" type="gradient">
        <o:fill v:ext="view" type="gradientUnscaled"/>
      </v:fill>
      <v:stroke color="#739cc3" weight="1.25pt"/>
    </o:shapedefaults>
    <o:shapelayout v:ext="edit">
      <o:idmap v:ext="edit" data="16"/>
    </o:shapelayout>
  </w:hdrShapeDefaults>
  <w:footnotePr>
    <w:footnote w:id="-1"/>
    <w:footnote w:id="0"/>
  </w:footnotePr>
  <w:endnotePr>
    <w:endnote w:id="-1"/>
    <w:endnote w:id="0"/>
  </w:endnotePr>
  <w:compat>
    <w:spaceForUL/>
    <w:doNotLeaveBackslashAlone/>
  </w:compat>
  <w:rsids>
    <w:rsidRoot w:val="00172A27"/>
    <w:rsid w:val="00007E5D"/>
    <w:rsid w:val="00015BDD"/>
    <w:rsid w:val="00017BF7"/>
    <w:rsid w:val="00020524"/>
    <w:rsid w:val="0003160B"/>
    <w:rsid w:val="00043928"/>
    <w:rsid w:val="0005212E"/>
    <w:rsid w:val="00054F2E"/>
    <w:rsid w:val="000613A6"/>
    <w:rsid w:val="00063608"/>
    <w:rsid w:val="000662BE"/>
    <w:rsid w:val="00070354"/>
    <w:rsid w:val="00081923"/>
    <w:rsid w:val="00083B0E"/>
    <w:rsid w:val="00096960"/>
    <w:rsid w:val="000970FE"/>
    <w:rsid w:val="000C063A"/>
    <w:rsid w:val="000C2D1B"/>
    <w:rsid w:val="000C3242"/>
    <w:rsid w:val="000C3400"/>
    <w:rsid w:val="000C7BAA"/>
    <w:rsid w:val="000C7C4E"/>
    <w:rsid w:val="000D6E4F"/>
    <w:rsid w:val="000D7DF7"/>
    <w:rsid w:val="000E26B5"/>
    <w:rsid w:val="000F579E"/>
    <w:rsid w:val="000F5F34"/>
    <w:rsid w:val="000F7C71"/>
    <w:rsid w:val="00120603"/>
    <w:rsid w:val="0013162C"/>
    <w:rsid w:val="00135E46"/>
    <w:rsid w:val="00137CFD"/>
    <w:rsid w:val="0014453A"/>
    <w:rsid w:val="0014741E"/>
    <w:rsid w:val="00150114"/>
    <w:rsid w:val="0015542B"/>
    <w:rsid w:val="00160F1D"/>
    <w:rsid w:val="001639DB"/>
    <w:rsid w:val="00172A27"/>
    <w:rsid w:val="00177B22"/>
    <w:rsid w:val="00177B44"/>
    <w:rsid w:val="00181C3D"/>
    <w:rsid w:val="0018301B"/>
    <w:rsid w:val="00186007"/>
    <w:rsid w:val="0018734E"/>
    <w:rsid w:val="00193457"/>
    <w:rsid w:val="001A22BA"/>
    <w:rsid w:val="001A3D2A"/>
    <w:rsid w:val="001B43A4"/>
    <w:rsid w:val="001C0E9E"/>
    <w:rsid w:val="001C17C3"/>
    <w:rsid w:val="001C3E8C"/>
    <w:rsid w:val="001D34BB"/>
    <w:rsid w:val="001F14E5"/>
    <w:rsid w:val="001F371C"/>
    <w:rsid w:val="00200FE9"/>
    <w:rsid w:val="00215766"/>
    <w:rsid w:val="0022472E"/>
    <w:rsid w:val="0023578D"/>
    <w:rsid w:val="0023739B"/>
    <w:rsid w:val="00245B34"/>
    <w:rsid w:val="00256B7C"/>
    <w:rsid w:val="00256DD4"/>
    <w:rsid w:val="00262DA4"/>
    <w:rsid w:val="002739F0"/>
    <w:rsid w:val="002822C7"/>
    <w:rsid w:val="00282630"/>
    <w:rsid w:val="002829AE"/>
    <w:rsid w:val="002912DB"/>
    <w:rsid w:val="002923C0"/>
    <w:rsid w:val="002A417C"/>
    <w:rsid w:val="002A5F70"/>
    <w:rsid w:val="002B2C92"/>
    <w:rsid w:val="002B726F"/>
    <w:rsid w:val="002C6F55"/>
    <w:rsid w:val="002C70DA"/>
    <w:rsid w:val="002D14B3"/>
    <w:rsid w:val="002D17CA"/>
    <w:rsid w:val="002E0D4B"/>
    <w:rsid w:val="002E1748"/>
    <w:rsid w:val="002E49F2"/>
    <w:rsid w:val="002F1463"/>
    <w:rsid w:val="002F2FE0"/>
    <w:rsid w:val="00307378"/>
    <w:rsid w:val="00323425"/>
    <w:rsid w:val="00323C15"/>
    <w:rsid w:val="00335D43"/>
    <w:rsid w:val="0034796B"/>
    <w:rsid w:val="00361792"/>
    <w:rsid w:val="003706DE"/>
    <w:rsid w:val="003712CA"/>
    <w:rsid w:val="00373F01"/>
    <w:rsid w:val="00374F8E"/>
    <w:rsid w:val="003848E6"/>
    <w:rsid w:val="003A4C8A"/>
    <w:rsid w:val="003B325E"/>
    <w:rsid w:val="003B58B3"/>
    <w:rsid w:val="003B6216"/>
    <w:rsid w:val="003C1962"/>
    <w:rsid w:val="003C5680"/>
    <w:rsid w:val="003D302C"/>
    <w:rsid w:val="003D53FC"/>
    <w:rsid w:val="003D5D9D"/>
    <w:rsid w:val="003F0CAA"/>
    <w:rsid w:val="003F338F"/>
    <w:rsid w:val="003F5148"/>
    <w:rsid w:val="00402ADA"/>
    <w:rsid w:val="00404124"/>
    <w:rsid w:val="004076E2"/>
    <w:rsid w:val="00441783"/>
    <w:rsid w:val="00442940"/>
    <w:rsid w:val="00446206"/>
    <w:rsid w:val="00464299"/>
    <w:rsid w:val="004743B6"/>
    <w:rsid w:val="004814B0"/>
    <w:rsid w:val="004914B1"/>
    <w:rsid w:val="00494B6C"/>
    <w:rsid w:val="004C014C"/>
    <w:rsid w:val="004C4576"/>
    <w:rsid w:val="004C790A"/>
    <w:rsid w:val="004D076D"/>
    <w:rsid w:val="004D1152"/>
    <w:rsid w:val="004D70B9"/>
    <w:rsid w:val="004E0371"/>
    <w:rsid w:val="004F51BE"/>
    <w:rsid w:val="0050276A"/>
    <w:rsid w:val="00513B73"/>
    <w:rsid w:val="00515F5C"/>
    <w:rsid w:val="00516013"/>
    <w:rsid w:val="005207D6"/>
    <w:rsid w:val="00522F23"/>
    <w:rsid w:val="00524B53"/>
    <w:rsid w:val="00532457"/>
    <w:rsid w:val="00532478"/>
    <w:rsid w:val="00536296"/>
    <w:rsid w:val="0054614F"/>
    <w:rsid w:val="00546986"/>
    <w:rsid w:val="00550304"/>
    <w:rsid w:val="00553730"/>
    <w:rsid w:val="005631E9"/>
    <w:rsid w:val="00566A9D"/>
    <w:rsid w:val="00572DD0"/>
    <w:rsid w:val="00573EB5"/>
    <w:rsid w:val="00574139"/>
    <w:rsid w:val="00575811"/>
    <w:rsid w:val="00582DF7"/>
    <w:rsid w:val="00594300"/>
    <w:rsid w:val="005A0880"/>
    <w:rsid w:val="005C2424"/>
    <w:rsid w:val="005E314C"/>
    <w:rsid w:val="0065038F"/>
    <w:rsid w:val="006503CE"/>
    <w:rsid w:val="00663E5A"/>
    <w:rsid w:val="0066494C"/>
    <w:rsid w:val="00666FF3"/>
    <w:rsid w:val="00680CD5"/>
    <w:rsid w:val="00690463"/>
    <w:rsid w:val="00693F21"/>
    <w:rsid w:val="006A336B"/>
    <w:rsid w:val="006B2B98"/>
    <w:rsid w:val="006B742E"/>
    <w:rsid w:val="006C03F5"/>
    <w:rsid w:val="006C0F49"/>
    <w:rsid w:val="006C2BC6"/>
    <w:rsid w:val="006C7626"/>
    <w:rsid w:val="006D0F63"/>
    <w:rsid w:val="006D27C6"/>
    <w:rsid w:val="006D31E1"/>
    <w:rsid w:val="006D70CB"/>
    <w:rsid w:val="006E1128"/>
    <w:rsid w:val="006F21F4"/>
    <w:rsid w:val="006F3009"/>
    <w:rsid w:val="00700075"/>
    <w:rsid w:val="00711215"/>
    <w:rsid w:val="00724EF7"/>
    <w:rsid w:val="00733789"/>
    <w:rsid w:val="007429D1"/>
    <w:rsid w:val="00743E4D"/>
    <w:rsid w:val="00755F0D"/>
    <w:rsid w:val="007600BE"/>
    <w:rsid w:val="00760B18"/>
    <w:rsid w:val="00761D99"/>
    <w:rsid w:val="00767CCE"/>
    <w:rsid w:val="00775FAB"/>
    <w:rsid w:val="00776D38"/>
    <w:rsid w:val="007A1D6E"/>
    <w:rsid w:val="007A46F7"/>
    <w:rsid w:val="007B1500"/>
    <w:rsid w:val="007B15D4"/>
    <w:rsid w:val="007C0291"/>
    <w:rsid w:val="007D5443"/>
    <w:rsid w:val="007E1D97"/>
    <w:rsid w:val="007E40BD"/>
    <w:rsid w:val="007E4F12"/>
    <w:rsid w:val="007E5800"/>
    <w:rsid w:val="0080266E"/>
    <w:rsid w:val="00804393"/>
    <w:rsid w:val="00805458"/>
    <w:rsid w:val="008067D5"/>
    <w:rsid w:val="008071AE"/>
    <w:rsid w:val="00824C99"/>
    <w:rsid w:val="00830379"/>
    <w:rsid w:val="00830736"/>
    <w:rsid w:val="0083250C"/>
    <w:rsid w:val="00833DF9"/>
    <w:rsid w:val="00851A81"/>
    <w:rsid w:val="0085301C"/>
    <w:rsid w:val="008542B8"/>
    <w:rsid w:val="00854B38"/>
    <w:rsid w:val="0086130F"/>
    <w:rsid w:val="00862808"/>
    <w:rsid w:val="0086721A"/>
    <w:rsid w:val="008721E1"/>
    <w:rsid w:val="00880AB2"/>
    <w:rsid w:val="00882BF9"/>
    <w:rsid w:val="008A379A"/>
    <w:rsid w:val="008A64C1"/>
    <w:rsid w:val="008B1D72"/>
    <w:rsid w:val="008B5E86"/>
    <w:rsid w:val="008B66ED"/>
    <w:rsid w:val="008B724A"/>
    <w:rsid w:val="008C4A8A"/>
    <w:rsid w:val="008D048B"/>
    <w:rsid w:val="008F6A37"/>
    <w:rsid w:val="009026E2"/>
    <w:rsid w:val="009210DF"/>
    <w:rsid w:val="00922572"/>
    <w:rsid w:val="0092631C"/>
    <w:rsid w:val="0093259B"/>
    <w:rsid w:val="00954E1A"/>
    <w:rsid w:val="00960E27"/>
    <w:rsid w:val="00965713"/>
    <w:rsid w:val="00965EBC"/>
    <w:rsid w:val="009760FF"/>
    <w:rsid w:val="00980470"/>
    <w:rsid w:val="00980A39"/>
    <w:rsid w:val="00997FDD"/>
    <w:rsid w:val="009B61C3"/>
    <w:rsid w:val="009C7009"/>
    <w:rsid w:val="009C714D"/>
    <w:rsid w:val="009E528D"/>
    <w:rsid w:val="00A05689"/>
    <w:rsid w:val="00A13D12"/>
    <w:rsid w:val="00A15DA6"/>
    <w:rsid w:val="00A40D23"/>
    <w:rsid w:val="00A44A53"/>
    <w:rsid w:val="00A471A8"/>
    <w:rsid w:val="00A571C7"/>
    <w:rsid w:val="00A824AC"/>
    <w:rsid w:val="00A953EA"/>
    <w:rsid w:val="00AA068E"/>
    <w:rsid w:val="00AB33BC"/>
    <w:rsid w:val="00AC4F73"/>
    <w:rsid w:val="00AD403D"/>
    <w:rsid w:val="00AE6160"/>
    <w:rsid w:val="00AE644F"/>
    <w:rsid w:val="00AF2119"/>
    <w:rsid w:val="00AF40EC"/>
    <w:rsid w:val="00AF4184"/>
    <w:rsid w:val="00AF5B27"/>
    <w:rsid w:val="00B02BD7"/>
    <w:rsid w:val="00B07B0F"/>
    <w:rsid w:val="00B10260"/>
    <w:rsid w:val="00B11653"/>
    <w:rsid w:val="00B170B6"/>
    <w:rsid w:val="00B27675"/>
    <w:rsid w:val="00B309A1"/>
    <w:rsid w:val="00B36C9F"/>
    <w:rsid w:val="00B524A8"/>
    <w:rsid w:val="00B62D58"/>
    <w:rsid w:val="00B63273"/>
    <w:rsid w:val="00B66289"/>
    <w:rsid w:val="00B75ABA"/>
    <w:rsid w:val="00B877DD"/>
    <w:rsid w:val="00B938FC"/>
    <w:rsid w:val="00BA3BE5"/>
    <w:rsid w:val="00BB31FE"/>
    <w:rsid w:val="00BB3C82"/>
    <w:rsid w:val="00BC3F7B"/>
    <w:rsid w:val="00BE7203"/>
    <w:rsid w:val="00BF1EB7"/>
    <w:rsid w:val="00BF4D08"/>
    <w:rsid w:val="00BF4F6B"/>
    <w:rsid w:val="00BF71E7"/>
    <w:rsid w:val="00C044A1"/>
    <w:rsid w:val="00C2418E"/>
    <w:rsid w:val="00C25976"/>
    <w:rsid w:val="00C3061E"/>
    <w:rsid w:val="00C51158"/>
    <w:rsid w:val="00C5158B"/>
    <w:rsid w:val="00C519B8"/>
    <w:rsid w:val="00C5564C"/>
    <w:rsid w:val="00C7397E"/>
    <w:rsid w:val="00C83FC5"/>
    <w:rsid w:val="00C914A8"/>
    <w:rsid w:val="00C91EA2"/>
    <w:rsid w:val="00C95966"/>
    <w:rsid w:val="00C97BA6"/>
    <w:rsid w:val="00CB3937"/>
    <w:rsid w:val="00CB53D1"/>
    <w:rsid w:val="00CB57D4"/>
    <w:rsid w:val="00CB5AE9"/>
    <w:rsid w:val="00CC1820"/>
    <w:rsid w:val="00CD7F56"/>
    <w:rsid w:val="00CE2970"/>
    <w:rsid w:val="00CE657B"/>
    <w:rsid w:val="00CE6FB4"/>
    <w:rsid w:val="00D01D3C"/>
    <w:rsid w:val="00D16E24"/>
    <w:rsid w:val="00D226C3"/>
    <w:rsid w:val="00D25082"/>
    <w:rsid w:val="00D256E8"/>
    <w:rsid w:val="00D32C98"/>
    <w:rsid w:val="00D334C5"/>
    <w:rsid w:val="00D40D6F"/>
    <w:rsid w:val="00D535BC"/>
    <w:rsid w:val="00D57C2B"/>
    <w:rsid w:val="00D61F64"/>
    <w:rsid w:val="00D74EFE"/>
    <w:rsid w:val="00D90ED8"/>
    <w:rsid w:val="00D9298F"/>
    <w:rsid w:val="00D96EC6"/>
    <w:rsid w:val="00DA1DC2"/>
    <w:rsid w:val="00DA4E18"/>
    <w:rsid w:val="00DA5C1D"/>
    <w:rsid w:val="00DC1019"/>
    <w:rsid w:val="00DC3328"/>
    <w:rsid w:val="00DC67C8"/>
    <w:rsid w:val="00DD5A7E"/>
    <w:rsid w:val="00DE233C"/>
    <w:rsid w:val="00DE2A3F"/>
    <w:rsid w:val="00DE2EBD"/>
    <w:rsid w:val="00DE4D80"/>
    <w:rsid w:val="00DE7306"/>
    <w:rsid w:val="00DF0B4D"/>
    <w:rsid w:val="00DF287E"/>
    <w:rsid w:val="00DF7AE0"/>
    <w:rsid w:val="00E03BDE"/>
    <w:rsid w:val="00E128CF"/>
    <w:rsid w:val="00E21327"/>
    <w:rsid w:val="00E236E4"/>
    <w:rsid w:val="00E24DD2"/>
    <w:rsid w:val="00E3106C"/>
    <w:rsid w:val="00E36A30"/>
    <w:rsid w:val="00E43F00"/>
    <w:rsid w:val="00E44323"/>
    <w:rsid w:val="00E45A82"/>
    <w:rsid w:val="00E756EE"/>
    <w:rsid w:val="00E90C22"/>
    <w:rsid w:val="00EC5D20"/>
    <w:rsid w:val="00ED34D2"/>
    <w:rsid w:val="00EF0CA4"/>
    <w:rsid w:val="00EF56B7"/>
    <w:rsid w:val="00F05A56"/>
    <w:rsid w:val="00F06F6A"/>
    <w:rsid w:val="00F31023"/>
    <w:rsid w:val="00F40455"/>
    <w:rsid w:val="00F45A55"/>
    <w:rsid w:val="00F60A14"/>
    <w:rsid w:val="00F60EC2"/>
    <w:rsid w:val="00F71348"/>
    <w:rsid w:val="00F76539"/>
    <w:rsid w:val="00F7722E"/>
    <w:rsid w:val="00F83AB8"/>
    <w:rsid w:val="00F8456F"/>
    <w:rsid w:val="00F87160"/>
    <w:rsid w:val="00F8780B"/>
    <w:rsid w:val="00F91F4D"/>
    <w:rsid w:val="00FB7D73"/>
    <w:rsid w:val="00FC0EA9"/>
    <w:rsid w:val="00FC704B"/>
    <w:rsid w:val="00FD1C44"/>
    <w:rsid w:val="00FD4D12"/>
    <w:rsid w:val="00FF3CD9"/>
    <w:rsid w:val="00FF71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7"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D3C"/>
    <w:rPr>
      <w:sz w:val="24"/>
      <w:szCs w:val="24"/>
      <w:lang w:val="hu-HU"/>
    </w:rPr>
  </w:style>
  <w:style w:type="paragraph" w:styleId="Titlu1">
    <w:name w:val="heading 1"/>
    <w:basedOn w:val="Normal"/>
    <w:link w:val="Titlu1Caracter"/>
    <w:uiPriority w:val="9"/>
    <w:qFormat/>
    <w:rsid w:val="00D01D3C"/>
    <w:pPr>
      <w:spacing w:before="280"/>
      <w:outlineLvl w:val="0"/>
    </w:pPr>
    <w:rPr>
      <w:rFonts w:ascii="Arial Black" w:hAnsi="Arial Black"/>
      <w:sz w:val="28"/>
      <w:lang w:val="en-US"/>
    </w:rPr>
  </w:style>
  <w:style w:type="paragraph" w:styleId="Titlu2">
    <w:name w:val="heading 2"/>
    <w:basedOn w:val="Normal"/>
    <w:link w:val="Titlu2Caracter"/>
    <w:qFormat/>
    <w:rsid w:val="00D01D3C"/>
    <w:pPr>
      <w:spacing w:before="120"/>
      <w:outlineLvl w:val="1"/>
    </w:pPr>
    <w:rPr>
      <w:rFonts w:ascii="Arial" w:hAnsi="Arial"/>
      <w:b/>
      <w:lang w:val="en-US"/>
    </w:rPr>
  </w:style>
  <w:style w:type="paragraph" w:styleId="Titlu3">
    <w:name w:val="heading 3"/>
    <w:basedOn w:val="Normal"/>
    <w:next w:val="Normal"/>
    <w:qFormat/>
    <w:rsid w:val="00D01D3C"/>
    <w:pPr>
      <w:keepNext/>
      <w:spacing w:before="240" w:after="60"/>
      <w:outlineLvl w:val="2"/>
    </w:pPr>
    <w:rPr>
      <w:rFonts w:ascii="Arial" w:hAnsi="Arial" w:cs="Arial"/>
      <w:b/>
      <w:bCs/>
      <w:sz w:val="26"/>
      <w:szCs w:val="26"/>
    </w:rPr>
  </w:style>
  <w:style w:type="paragraph" w:styleId="Titlu4">
    <w:name w:val="heading 4"/>
    <w:basedOn w:val="Normal"/>
    <w:next w:val="Normal"/>
    <w:link w:val="Titlu4Caracter"/>
    <w:qFormat/>
    <w:rsid w:val="00D01D3C"/>
    <w:pPr>
      <w:keepNext/>
      <w:spacing w:before="240" w:after="60"/>
      <w:outlineLvl w:val="3"/>
    </w:pPr>
    <w:rPr>
      <w:rFonts w:ascii="Calibri" w:eastAsia="Calibri" w:hAnsi="Calibri" w:cs="Calibri"/>
      <w:b/>
      <w:bCs/>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notdesubsol">
    <w:name w:val="footnote reference"/>
    <w:uiPriority w:val="99"/>
    <w:rsid w:val="00D01D3C"/>
    <w:rPr>
      <w:vertAlign w:val="superscript"/>
    </w:rPr>
  </w:style>
  <w:style w:type="character" w:styleId="Hyperlink">
    <w:name w:val="Hyperlink"/>
    <w:uiPriority w:val="99"/>
    <w:rsid w:val="00D01D3C"/>
    <w:rPr>
      <w:strike w:val="0"/>
      <w:dstrike w:val="0"/>
      <w:color w:val="16CFC1"/>
      <w:u w:val="none"/>
    </w:rPr>
  </w:style>
  <w:style w:type="character" w:styleId="Numrdepagin">
    <w:name w:val="page number"/>
    <w:rsid w:val="00D01D3C"/>
    <w:rPr>
      <w:rFonts w:ascii="Times New Roman" w:hAnsi="Times New Roman" w:cs="Times New Roman" w:hint="default"/>
    </w:rPr>
  </w:style>
  <w:style w:type="character" w:customStyle="1" w:styleId="DefaultText1CharCharChar">
    <w:name w:val="Default Text:1 Char Char Char"/>
    <w:link w:val="DefaultText1Char"/>
    <w:rsid w:val="00D01D3C"/>
    <w:rPr>
      <w:rFonts w:ascii="Calibri" w:hAnsi="Calibri"/>
      <w:sz w:val="24"/>
      <w:szCs w:val="22"/>
      <w:lang w:val="ro-RO" w:eastAsia="en-US" w:bidi="ar-SA"/>
    </w:rPr>
  </w:style>
  <w:style w:type="character" w:customStyle="1" w:styleId="TextnBalonCaracter">
    <w:name w:val="Text în Balon Caracter"/>
    <w:link w:val="TextnBalon"/>
    <w:uiPriority w:val="99"/>
    <w:rsid w:val="00D01D3C"/>
    <w:rPr>
      <w:rFonts w:ascii="Tahoma" w:hAnsi="Tahoma" w:cs="Tahoma"/>
      <w:sz w:val="16"/>
      <w:szCs w:val="16"/>
      <w:lang w:val="hu-HU"/>
    </w:rPr>
  </w:style>
  <w:style w:type="character" w:customStyle="1" w:styleId="TextsimpluCaracter">
    <w:name w:val="Text simplu Caracter"/>
    <w:link w:val="Textsimplu"/>
    <w:rsid w:val="00D01D3C"/>
    <w:rPr>
      <w:rFonts w:ascii="Courier New" w:hAnsi="Courier New" w:cs="Courier New"/>
      <w:lang w:val="ro-RO" w:eastAsia="ro-RO"/>
    </w:rPr>
  </w:style>
  <w:style w:type="character" w:customStyle="1" w:styleId="SubsolCaracter">
    <w:name w:val="Subsol Caracter"/>
    <w:link w:val="Subsol"/>
    <w:uiPriority w:val="99"/>
    <w:rsid w:val="00D01D3C"/>
    <w:rPr>
      <w:sz w:val="24"/>
      <w:szCs w:val="24"/>
      <w:lang w:val="hu-HU"/>
    </w:rPr>
  </w:style>
  <w:style w:type="character" w:customStyle="1" w:styleId="BodyText2Char">
    <w:name w:val="Body Text 2 Char"/>
    <w:rsid w:val="00D01D3C"/>
    <w:rPr>
      <w:rFonts w:ascii="Calibri" w:eastAsia="Calibri" w:hAnsi="Calibri" w:cs="Calibri"/>
      <w:sz w:val="22"/>
      <w:szCs w:val="22"/>
      <w:lang w:val="ro-RO"/>
    </w:rPr>
  </w:style>
  <w:style w:type="character" w:customStyle="1" w:styleId="TextnotdesubsolCaracter">
    <w:name w:val="Text notă de subsol Caracter"/>
    <w:link w:val="Textnotdesubsol"/>
    <w:uiPriority w:val="99"/>
    <w:rsid w:val="00D01D3C"/>
    <w:rPr>
      <w:rFonts w:ascii="Verdana" w:hAnsi="Verdana"/>
      <w:kern w:val="1"/>
      <w:lang w:eastAsia="ar-SA"/>
    </w:rPr>
  </w:style>
  <w:style w:type="character" w:customStyle="1" w:styleId="Titlu2Caracter">
    <w:name w:val="Titlu 2 Caracter"/>
    <w:link w:val="Titlu2"/>
    <w:rsid w:val="00D01D3C"/>
    <w:rPr>
      <w:rFonts w:ascii="Arial" w:hAnsi="Arial"/>
      <w:b/>
      <w:sz w:val="24"/>
      <w:lang w:val="en-US" w:eastAsia="en-US"/>
    </w:rPr>
  </w:style>
  <w:style w:type="character" w:customStyle="1" w:styleId="Corptext2Caracter">
    <w:name w:val="Corp text 2 Caracter"/>
    <w:link w:val="Corptext2"/>
    <w:rsid w:val="00D01D3C"/>
    <w:rPr>
      <w:sz w:val="24"/>
      <w:szCs w:val="24"/>
      <w:lang w:val="hu-HU"/>
    </w:rPr>
  </w:style>
  <w:style w:type="character" w:customStyle="1" w:styleId="ListparagrafCaracter">
    <w:name w:val="Listă paragraf Caracter"/>
    <w:aliases w:val="Forth level Caracter,body 2 Caracter,Akapit z listą BS Caracter,Outlines a.b.c. Caracter,List_Paragraph Caracter,Multilevel para_II Caracter,Akapit z lista BS Caracter,# List Paragraph Caracter,Cablenet Caracter,b Caracter"/>
    <w:link w:val="Listparagraf"/>
    <w:uiPriority w:val="1"/>
    <w:qFormat/>
    <w:rsid w:val="00D01D3C"/>
    <w:rPr>
      <w:rFonts w:ascii="Calibri" w:eastAsia="Calibri" w:hAnsi="Calibri"/>
      <w:sz w:val="22"/>
      <w:szCs w:val="22"/>
    </w:rPr>
  </w:style>
  <w:style w:type="character" w:customStyle="1" w:styleId="Titlu1Caracter">
    <w:name w:val="Titlu 1 Caracter"/>
    <w:link w:val="Titlu1"/>
    <w:uiPriority w:val="9"/>
    <w:rsid w:val="00D01D3C"/>
    <w:rPr>
      <w:rFonts w:ascii="Arial Black" w:hAnsi="Arial Black"/>
      <w:sz w:val="28"/>
      <w:lang w:val="en-US" w:eastAsia="en-US"/>
    </w:rPr>
  </w:style>
  <w:style w:type="character" w:customStyle="1" w:styleId="IndentcorptextCaracter">
    <w:name w:val="Indent corp text Caracter"/>
    <w:link w:val="Indentcorptext"/>
    <w:rsid w:val="00D01D3C"/>
    <w:rPr>
      <w:sz w:val="24"/>
      <w:szCs w:val="24"/>
      <w:lang w:val="hu-HU"/>
    </w:rPr>
  </w:style>
  <w:style w:type="character" w:customStyle="1" w:styleId="Titlu4Caracter">
    <w:name w:val="Titlu 4 Caracter"/>
    <w:link w:val="Titlu4"/>
    <w:rsid w:val="00D01D3C"/>
    <w:rPr>
      <w:rFonts w:ascii="Calibri" w:eastAsia="Calibri" w:hAnsi="Calibri" w:cs="Calibri"/>
      <w:b/>
      <w:bCs/>
      <w:sz w:val="28"/>
      <w:szCs w:val="28"/>
    </w:rPr>
  </w:style>
  <w:style w:type="paragraph" w:styleId="Listparagraf">
    <w:name w:val="List Paragraph"/>
    <w:aliases w:val="Forth level,body 2,Akapit z listą BS,Outlines a.b.c.,List_Paragraph,Multilevel para_II,Akapit z lista BS,# List Paragraph,Cablenet,Normal bullet 2,List Paragraph11,Outlines a,b,c,Antes de enumeración,Listă colorată - Accentuare 11,Bullet"/>
    <w:basedOn w:val="Normal"/>
    <w:link w:val="ListparagrafCaracter"/>
    <w:uiPriority w:val="1"/>
    <w:qFormat/>
    <w:rsid w:val="00D01D3C"/>
    <w:pPr>
      <w:spacing w:after="200" w:line="276" w:lineRule="auto"/>
      <w:ind w:left="720"/>
    </w:pPr>
    <w:rPr>
      <w:rFonts w:ascii="Calibri" w:eastAsia="Calibri" w:hAnsi="Calibri"/>
      <w:sz w:val="22"/>
      <w:szCs w:val="22"/>
    </w:rPr>
  </w:style>
  <w:style w:type="paragraph" w:customStyle="1" w:styleId="ListParagraph1">
    <w:name w:val="List Paragraph1"/>
    <w:basedOn w:val="Normal"/>
    <w:rsid w:val="00D01D3C"/>
    <w:pPr>
      <w:ind w:left="720"/>
    </w:pPr>
    <w:rPr>
      <w:lang w:val="ro-RO"/>
    </w:rPr>
  </w:style>
  <w:style w:type="paragraph" w:customStyle="1" w:styleId="CM1">
    <w:name w:val="CM1"/>
    <w:basedOn w:val="Normal"/>
    <w:next w:val="Normal"/>
    <w:rsid w:val="00D01D3C"/>
    <w:pPr>
      <w:widowControl w:val="0"/>
      <w:autoSpaceDE w:val="0"/>
      <w:autoSpaceDN w:val="0"/>
      <w:adjustRightInd w:val="0"/>
    </w:pPr>
    <w:rPr>
      <w:rFonts w:ascii="EHBNCC+TimesNewRoman,Bold" w:hAnsi="EHBNCC+TimesNewRoman,Bold"/>
      <w:lang w:val="en-US"/>
    </w:rPr>
  </w:style>
  <w:style w:type="paragraph" w:styleId="Frspaiere">
    <w:name w:val="No Spacing"/>
    <w:uiPriority w:val="1"/>
    <w:qFormat/>
    <w:rsid w:val="00D01D3C"/>
    <w:pPr>
      <w:widowControl w:val="0"/>
    </w:pPr>
    <w:rPr>
      <w:rFonts w:ascii="Arial Unicode MS" w:eastAsia="Arial Unicode MS" w:hAnsi="Arial Unicode MS"/>
      <w:color w:val="000000"/>
      <w:sz w:val="24"/>
      <w:szCs w:val="24"/>
    </w:rPr>
  </w:style>
  <w:style w:type="paragraph" w:customStyle="1" w:styleId="DefaultText2">
    <w:name w:val="Default Text:2"/>
    <w:basedOn w:val="Normal"/>
    <w:rsid w:val="00D01D3C"/>
    <w:rPr>
      <w:szCs w:val="20"/>
      <w:lang w:val="en-US"/>
    </w:rPr>
  </w:style>
  <w:style w:type="paragraph" w:customStyle="1" w:styleId="DefaultText">
    <w:name w:val="Default Text"/>
    <w:basedOn w:val="Normal"/>
    <w:link w:val="DefaultTextChar"/>
    <w:rsid w:val="00D01D3C"/>
    <w:rPr>
      <w:szCs w:val="20"/>
      <w:lang w:val="en-US"/>
    </w:rPr>
  </w:style>
  <w:style w:type="paragraph" w:styleId="Titlucuprins">
    <w:name w:val="TOC Heading"/>
    <w:basedOn w:val="Titlu1"/>
    <w:next w:val="Normal"/>
    <w:uiPriority w:val="39"/>
    <w:qFormat/>
    <w:rsid w:val="00D01D3C"/>
    <w:pPr>
      <w:keepNext/>
      <w:keepLines/>
      <w:spacing w:before="480" w:line="276" w:lineRule="auto"/>
      <w:outlineLvl w:val="9"/>
    </w:pPr>
    <w:rPr>
      <w:rFonts w:ascii="Cambria" w:hAnsi="Cambria"/>
      <w:b/>
      <w:bCs/>
      <w:color w:val="365F91"/>
      <w:szCs w:val="28"/>
      <w:lang w:eastAsia="ja-JP"/>
    </w:rPr>
  </w:style>
  <w:style w:type="paragraph" w:customStyle="1" w:styleId="CharCaracterCharCaracterCharCaracter">
    <w:name w:val="Char Caracter Char Caracter Char Caracter"/>
    <w:basedOn w:val="Normal"/>
    <w:rsid w:val="00D01D3C"/>
    <w:pPr>
      <w:spacing w:after="160" w:line="240" w:lineRule="exact"/>
    </w:pPr>
    <w:rPr>
      <w:rFonts w:ascii="Tahoma" w:hAnsi="Tahoma"/>
      <w:sz w:val="20"/>
      <w:szCs w:val="20"/>
      <w:lang w:val="en-US"/>
    </w:rPr>
  </w:style>
  <w:style w:type="paragraph" w:customStyle="1" w:styleId="CharCharCaracterCharCaracterCharCaracter">
    <w:name w:val="Char Char Caracter Char Caracter Char Caracter"/>
    <w:basedOn w:val="Normal"/>
    <w:rsid w:val="00D01D3C"/>
    <w:pPr>
      <w:widowControl w:val="0"/>
      <w:adjustRightInd w:val="0"/>
      <w:spacing w:after="160" w:line="240" w:lineRule="exact"/>
      <w:jc w:val="both"/>
    </w:pPr>
    <w:rPr>
      <w:rFonts w:ascii="Tahoma" w:hAnsi="Tahoma"/>
      <w:sz w:val="20"/>
      <w:szCs w:val="20"/>
      <w:lang w:val="en-US"/>
    </w:rPr>
  </w:style>
  <w:style w:type="paragraph" w:customStyle="1" w:styleId="DefaultText1Char">
    <w:name w:val="Default Text:1 Char"/>
    <w:basedOn w:val="Normal"/>
    <w:link w:val="DefaultText1CharCharChar"/>
    <w:rsid w:val="00D01D3C"/>
    <w:rPr>
      <w:rFonts w:ascii="Calibri" w:hAnsi="Calibri"/>
      <w:szCs w:val="22"/>
      <w:lang w:val="ro-RO"/>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D01D3C"/>
    <w:rPr>
      <w:rFonts w:ascii="Arial" w:hAnsi="Arial"/>
      <w:lang w:val="pl-PL" w:eastAsia="pl-PL"/>
    </w:rPr>
  </w:style>
  <w:style w:type="paragraph" w:customStyle="1" w:styleId="StyleHeader1-ClausesAfter0pt">
    <w:name w:val="Style Header 1 - Clauses + After:  0 pt"/>
    <w:basedOn w:val="Normal"/>
    <w:rsid w:val="00D01D3C"/>
    <w:pPr>
      <w:spacing w:after="200"/>
      <w:jc w:val="both"/>
    </w:pPr>
    <w:rPr>
      <w:bCs/>
      <w:szCs w:val="20"/>
      <w:lang w:val="es-ES_tradnl"/>
    </w:rPr>
  </w:style>
  <w:style w:type="paragraph" w:customStyle="1" w:styleId="NormalWeb2">
    <w:name w:val="Normal (Web)2"/>
    <w:basedOn w:val="Normal"/>
    <w:rsid w:val="00D01D3C"/>
    <w:pPr>
      <w:spacing w:before="105" w:after="105"/>
      <w:ind w:left="105" w:right="105"/>
      <w:jc w:val="both"/>
    </w:pPr>
    <w:rPr>
      <w:lang w:val="en-US"/>
    </w:rPr>
  </w:style>
  <w:style w:type="paragraph" w:styleId="Cuprins1">
    <w:name w:val="toc 1"/>
    <w:basedOn w:val="Normal"/>
    <w:next w:val="Normal"/>
    <w:uiPriority w:val="39"/>
    <w:qFormat/>
    <w:rsid w:val="00D01D3C"/>
    <w:pPr>
      <w:widowControl w:val="0"/>
      <w:autoSpaceDE w:val="0"/>
      <w:autoSpaceDN w:val="0"/>
      <w:spacing w:after="100"/>
    </w:pPr>
    <w:rPr>
      <w:lang w:val="en-US"/>
    </w:rPr>
  </w:style>
  <w:style w:type="paragraph" w:styleId="Textsimplu">
    <w:name w:val="Plain Text"/>
    <w:basedOn w:val="Normal"/>
    <w:link w:val="TextsimpluCaracter"/>
    <w:rsid w:val="00D01D3C"/>
    <w:rPr>
      <w:rFonts w:ascii="Courier New" w:hAnsi="Courier New" w:cs="Courier New"/>
      <w:lang w:val="ro-RO" w:eastAsia="ro-RO"/>
    </w:rPr>
  </w:style>
  <w:style w:type="paragraph" w:styleId="Indentcorptext">
    <w:name w:val="Body Text Indent"/>
    <w:basedOn w:val="Normal"/>
    <w:link w:val="IndentcorptextCaracter"/>
    <w:rsid w:val="00D01D3C"/>
    <w:pPr>
      <w:spacing w:after="120"/>
      <w:ind w:left="360"/>
    </w:pPr>
  </w:style>
  <w:style w:type="paragraph" w:styleId="Corptext2">
    <w:name w:val="Body Text 2"/>
    <w:basedOn w:val="Normal"/>
    <w:link w:val="Corptext2Caracter"/>
    <w:rsid w:val="00D01D3C"/>
    <w:pPr>
      <w:spacing w:after="120" w:line="480" w:lineRule="auto"/>
    </w:pPr>
    <w:rPr>
      <w:rFonts w:ascii="Calibri" w:eastAsia="Calibri" w:hAnsi="Calibri" w:cs="Calibri"/>
      <w:sz w:val="22"/>
      <w:szCs w:val="22"/>
      <w:lang w:val="ro-RO"/>
    </w:rPr>
  </w:style>
  <w:style w:type="paragraph" w:styleId="Corptext">
    <w:name w:val="Body Text"/>
    <w:basedOn w:val="Normal"/>
    <w:link w:val="CorptextCaracter"/>
    <w:rsid w:val="00D01D3C"/>
    <w:pPr>
      <w:jc w:val="center"/>
    </w:pPr>
    <w:rPr>
      <w:lang w:val="en-US"/>
    </w:rPr>
  </w:style>
  <w:style w:type="paragraph" w:styleId="TextnBalon">
    <w:name w:val="Balloon Text"/>
    <w:basedOn w:val="Normal"/>
    <w:link w:val="TextnBalonCaracter"/>
    <w:uiPriority w:val="99"/>
    <w:rsid w:val="00D01D3C"/>
    <w:rPr>
      <w:rFonts w:ascii="Tahoma" w:hAnsi="Tahoma" w:cs="Tahoma"/>
      <w:sz w:val="16"/>
      <w:szCs w:val="16"/>
    </w:rPr>
  </w:style>
  <w:style w:type="paragraph" w:styleId="Antet">
    <w:name w:val="header"/>
    <w:aliases w:val="Char,Fejléc4,Fejléc4 Caracter,Header Title,Header Char Char Char,Char1 Char1 Char,Char1 Char2,Char2 Char,Char2 Char Char Char, Char1 Char Char, Char1 Char, Char1,Caracter,Header1"/>
    <w:basedOn w:val="Normal"/>
    <w:link w:val="AntetCaracter"/>
    <w:qFormat/>
    <w:rsid w:val="00D01D3C"/>
    <w:pPr>
      <w:tabs>
        <w:tab w:val="center" w:pos="4320"/>
        <w:tab w:val="right" w:pos="8640"/>
      </w:tabs>
    </w:pPr>
  </w:style>
  <w:style w:type="paragraph" w:styleId="Textnotdesubsol">
    <w:name w:val="footnote text"/>
    <w:basedOn w:val="Normal"/>
    <w:link w:val="TextnotdesubsolCaracter"/>
    <w:uiPriority w:val="99"/>
    <w:rsid w:val="00D01D3C"/>
    <w:pPr>
      <w:suppressAutoHyphens/>
      <w:spacing w:before="240" w:after="120"/>
      <w:jc w:val="both"/>
    </w:pPr>
    <w:rPr>
      <w:rFonts w:ascii="Verdana" w:hAnsi="Verdana"/>
      <w:kern w:val="1"/>
      <w:lang w:eastAsia="ar-SA"/>
    </w:rPr>
  </w:style>
  <w:style w:type="paragraph" w:styleId="Subsol">
    <w:name w:val="footer"/>
    <w:basedOn w:val="Normal"/>
    <w:link w:val="SubsolCaracter"/>
    <w:uiPriority w:val="99"/>
    <w:rsid w:val="00D01D3C"/>
    <w:pPr>
      <w:tabs>
        <w:tab w:val="center" w:pos="4320"/>
        <w:tab w:val="right" w:pos="8640"/>
      </w:tabs>
    </w:pPr>
  </w:style>
  <w:style w:type="character" w:styleId="Textsubstituent">
    <w:name w:val="Placeholder Text"/>
    <w:uiPriority w:val="99"/>
    <w:semiHidden/>
    <w:rsid w:val="0014453A"/>
    <w:rPr>
      <w:color w:val="808080"/>
    </w:rPr>
  </w:style>
  <w:style w:type="character" w:customStyle="1" w:styleId="AntetCaracter">
    <w:name w:val="Antet Caracter"/>
    <w:aliases w:val="Char Caracter,Fejléc4 Caracter1,Fejléc4 Caracter Caracter,Header Title Caracter,Header Char Char Char Caracter,Char1 Char1 Char Caracter,Char1 Char2 Caracter,Char2 Char Caracter,Char2 Char Char Char Caracter, Char1 Char Char Caracter"/>
    <w:link w:val="Antet"/>
    <w:qFormat/>
    <w:rsid w:val="0014453A"/>
    <w:rPr>
      <w:sz w:val="24"/>
      <w:szCs w:val="24"/>
      <w:lang w:val="hu-HU"/>
    </w:rPr>
  </w:style>
  <w:style w:type="paragraph" w:customStyle="1" w:styleId="Section4heading">
    <w:name w:val="Section 4 heading"/>
    <w:basedOn w:val="Normal"/>
    <w:next w:val="Normal"/>
    <w:uiPriority w:val="99"/>
    <w:rsid w:val="0014453A"/>
    <w:pPr>
      <w:widowControl w:val="0"/>
      <w:tabs>
        <w:tab w:val="left" w:leader="dot" w:pos="8748"/>
      </w:tabs>
      <w:autoSpaceDE w:val="0"/>
      <w:autoSpaceDN w:val="0"/>
      <w:spacing w:after="240"/>
      <w:jc w:val="center"/>
    </w:pPr>
    <w:rPr>
      <w:b/>
      <w:sz w:val="36"/>
      <w:lang w:val="en-US"/>
    </w:rPr>
  </w:style>
  <w:style w:type="character" w:styleId="Referincomentariu">
    <w:name w:val="annotation reference"/>
    <w:uiPriority w:val="99"/>
    <w:semiHidden/>
    <w:unhideWhenUsed/>
    <w:rsid w:val="0014453A"/>
    <w:rPr>
      <w:sz w:val="16"/>
      <w:szCs w:val="16"/>
    </w:rPr>
  </w:style>
  <w:style w:type="paragraph" w:styleId="Textcomentariu">
    <w:name w:val="annotation text"/>
    <w:basedOn w:val="Normal"/>
    <w:link w:val="TextcomentariuCaracter"/>
    <w:uiPriority w:val="99"/>
    <w:semiHidden/>
    <w:unhideWhenUsed/>
    <w:rsid w:val="0014453A"/>
    <w:pPr>
      <w:widowControl w:val="0"/>
      <w:autoSpaceDE w:val="0"/>
      <w:autoSpaceDN w:val="0"/>
    </w:pPr>
    <w:rPr>
      <w:sz w:val="20"/>
      <w:szCs w:val="20"/>
      <w:lang w:val="en-US"/>
    </w:rPr>
  </w:style>
  <w:style w:type="character" w:customStyle="1" w:styleId="TextcomentariuCaracter">
    <w:name w:val="Text comentariu Caracter"/>
    <w:basedOn w:val="Fontdeparagrafimplicit"/>
    <w:link w:val="Textcomentariu"/>
    <w:uiPriority w:val="99"/>
    <w:semiHidden/>
    <w:rsid w:val="0014453A"/>
  </w:style>
  <w:style w:type="paragraph" w:styleId="SubiectComentariu">
    <w:name w:val="annotation subject"/>
    <w:basedOn w:val="Textcomentariu"/>
    <w:next w:val="Textcomentariu"/>
    <w:link w:val="SubiectComentariuCaracter"/>
    <w:uiPriority w:val="99"/>
    <w:semiHidden/>
    <w:unhideWhenUsed/>
    <w:rsid w:val="0014453A"/>
    <w:rPr>
      <w:b/>
      <w:bCs/>
    </w:rPr>
  </w:style>
  <w:style w:type="character" w:customStyle="1" w:styleId="SubiectComentariuCaracter">
    <w:name w:val="Subiect Comentariu Caracter"/>
    <w:link w:val="SubiectComentariu"/>
    <w:uiPriority w:val="99"/>
    <w:semiHidden/>
    <w:rsid w:val="0014453A"/>
    <w:rPr>
      <w:b/>
      <w:bCs/>
    </w:rPr>
  </w:style>
  <w:style w:type="table" w:styleId="GrilTabel">
    <w:name w:val="Table Grid"/>
    <w:basedOn w:val="TabelNormal"/>
    <w:uiPriority w:val="39"/>
    <w:rsid w:val="0014453A"/>
    <w:rPr>
      <w:rFonts w:ascii="Calibri" w:eastAsia="Calibri" w:hAnsi="Calibri"/>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l1">
    <w:name w:val="tal1"/>
    <w:basedOn w:val="Fontdeparagrafimplicit"/>
    <w:rsid w:val="0014453A"/>
  </w:style>
  <w:style w:type="character" w:customStyle="1" w:styleId="tli1">
    <w:name w:val="tli1"/>
    <w:basedOn w:val="Fontdeparagrafimplicit"/>
    <w:rsid w:val="0014453A"/>
  </w:style>
  <w:style w:type="paragraph" w:styleId="Listcumarcatori">
    <w:name w:val="List Bullet"/>
    <w:basedOn w:val="Normal"/>
    <w:rsid w:val="0014453A"/>
    <w:pPr>
      <w:numPr>
        <w:numId w:val="4"/>
      </w:numPr>
      <w:spacing w:after="240"/>
      <w:jc w:val="both"/>
    </w:pPr>
    <w:rPr>
      <w:szCs w:val="20"/>
      <w:lang w:val="en-GB"/>
    </w:rPr>
  </w:style>
  <w:style w:type="paragraph" w:styleId="Cuprins2">
    <w:name w:val="toc 2"/>
    <w:basedOn w:val="Normal"/>
    <w:next w:val="Normal"/>
    <w:autoRedefine/>
    <w:uiPriority w:val="39"/>
    <w:semiHidden/>
    <w:unhideWhenUsed/>
    <w:qFormat/>
    <w:rsid w:val="0014453A"/>
    <w:pPr>
      <w:spacing w:after="100" w:line="276" w:lineRule="auto"/>
      <w:ind w:left="220"/>
    </w:pPr>
    <w:rPr>
      <w:rFonts w:ascii="Calibri" w:hAnsi="Calibri"/>
      <w:sz w:val="22"/>
      <w:szCs w:val="22"/>
      <w:lang w:val="en-US" w:eastAsia="ja-JP"/>
    </w:rPr>
  </w:style>
  <w:style w:type="paragraph" w:styleId="Cuprins3">
    <w:name w:val="toc 3"/>
    <w:basedOn w:val="Normal"/>
    <w:next w:val="Normal"/>
    <w:autoRedefine/>
    <w:uiPriority w:val="39"/>
    <w:semiHidden/>
    <w:unhideWhenUsed/>
    <w:qFormat/>
    <w:rsid w:val="0014453A"/>
    <w:pPr>
      <w:spacing w:after="100" w:line="276" w:lineRule="auto"/>
      <w:ind w:left="440"/>
    </w:pPr>
    <w:rPr>
      <w:rFonts w:ascii="Calibri" w:hAnsi="Calibri"/>
      <w:sz w:val="22"/>
      <w:szCs w:val="22"/>
      <w:lang w:val="en-US" w:eastAsia="ja-JP"/>
    </w:rPr>
  </w:style>
  <w:style w:type="character" w:customStyle="1" w:styleId="CorptextCaracter">
    <w:name w:val="Corp text Caracter"/>
    <w:link w:val="Corptext"/>
    <w:rsid w:val="00D226C3"/>
    <w:rPr>
      <w:sz w:val="24"/>
      <w:szCs w:val="24"/>
    </w:rPr>
  </w:style>
  <w:style w:type="character" w:customStyle="1" w:styleId="DefaultTextChar">
    <w:name w:val="Default Text Char"/>
    <w:link w:val="DefaultText"/>
    <w:rsid w:val="0093259B"/>
    <w:rPr>
      <w:sz w:val="24"/>
    </w:rPr>
  </w:style>
  <w:style w:type="paragraph" w:styleId="Subtitlu">
    <w:name w:val="Subtitle"/>
    <w:basedOn w:val="Normal"/>
    <w:link w:val="SubtitluCaracter"/>
    <w:qFormat/>
    <w:rsid w:val="00E24DD2"/>
    <w:pPr>
      <w:jc w:val="center"/>
    </w:pPr>
    <w:rPr>
      <w:rFonts w:ascii="Trebuchet MS" w:hAnsi="Trebuchet MS"/>
      <w:b/>
      <w:bCs/>
      <w:sz w:val="28"/>
      <w:lang w:val="en-US"/>
    </w:rPr>
  </w:style>
  <w:style w:type="character" w:customStyle="1" w:styleId="SubtitluCaracter">
    <w:name w:val="Subtitlu Caracter"/>
    <w:basedOn w:val="Fontdeparagrafimplicit"/>
    <w:link w:val="Subtitlu"/>
    <w:rsid w:val="00E24DD2"/>
    <w:rPr>
      <w:rFonts w:ascii="Trebuchet MS" w:hAnsi="Trebuchet MS"/>
      <w:b/>
      <w:bCs/>
      <w:sz w:val="28"/>
      <w:szCs w:val="24"/>
    </w:rPr>
  </w:style>
  <w:style w:type="paragraph" w:customStyle="1" w:styleId="paragraph">
    <w:name w:val="paragraph"/>
    <w:basedOn w:val="Normal"/>
    <w:rsid w:val="007600BE"/>
    <w:pPr>
      <w:spacing w:before="100" w:beforeAutospacing="1" w:after="100" w:afterAutospacing="1"/>
    </w:pPr>
    <w:rPr>
      <w:lang w:val="ro-RO" w:eastAsia="ro-RO"/>
    </w:rPr>
  </w:style>
  <w:style w:type="character" w:customStyle="1" w:styleId="normaltextrun">
    <w:name w:val="normaltextrun"/>
    <w:basedOn w:val="Fontdeparagrafimplicit"/>
    <w:rsid w:val="007600BE"/>
  </w:style>
  <w:style w:type="character" w:customStyle="1" w:styleId="eop">
    <w:name w:val="eop"/>
    <w:basedOn w:val="Fontdeparagrafimplicit"/>
    <w:rsid w:val="007600BE"/>
  </w:style>
  <w:style w:type="paragraph" w:customStyle="1" w:styleId="Default">
    <w:name w:val="Default"/>
    <w:rsid w:val="007600BE"/>
    <w:pPr>
      <w:autoSpaceDE w:val="0"/>
      <w:autoSpaceDN w:val="0"/>
      <w:adjustRightInd w:val="0"/>
    </w:pPr>
    <w:rPr>
      <w:rFonts w:ascii="Arial" w:eastAsiaTheme="minorHAnsi" w:hAnsi="Arial" w:cs="Arial"/>
      <w:color w:val="000000"/>
      <w:sz w:val="24"/>
      <w:szCs w:val="24"/>
    </w:rPr>
  </w:style>
  <w:style w:type="paragraph" w:customStyle="1" w:styleId="Body">
    <w:name w:val="Body"/>
    <w:rsid w:val="007600BE"/>
    <w:pPr>
      <w:widowControl w:val="0"/>
      <w:pBdr>
        <w:top w:val="nil"/>
        <w:left w:val="nil"/>
        <w:bottom w:val="nil"/>
        <w:right w:val="nil"/>
        <w:between w:val="nil"/>
        <w:bar w:val="nil"/>
      </w:pBdr>
      <w:suppressAutoHyphens/>
      <w:spacing w:line="100" w:lineRule="atLeast"/>
    </w:pPr>
    <w:rPr>
      <w:color w:val="000000"/>
      <w:sz w:val="24"/>
      <w:szCs w:val="24"/>
      <w:u w:color="000000"/>
      <w:bdr w:val="nil"/>
    </w:rPr>
  </w:style>
</w:styles>
</file>

<file path=word/webSettings.xml><?xml version="1.0" encoding="utf-8"?>
<w:webSettings xmlns:r="http://schemas.openxmlformats.org/officeDocument/2006/relationships" xmlns:w="http://schemas.openxmlformats.org/wordprocessingml/2006/main">
  <w:divs>
    <w:div w:id="115999727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176E2B-00D8-4732-A898-BBF663923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22</Pages>
  <Words>5811</Words>
  <Characters>33710</Characters>
  <Application>Microsoft Office Word</Application>
  <DocSecurity>0</DocSecurity>
  <PresentationFormat/>
  <Lines>280</Lines>
  <Paragraphs>78</Paragraphs>
  <Slides>0</Slides>
  <Notes>0</Notes>
  <HiddenSlides>0</HiddenSlides>
  <MMClips>0</MMClip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SECŢIUNEA III</vt:lpstr>
      <vt:lpstr>SECŢIUNEA III</vt:lpstr>
    </vt:vector>
  </TitlesOfParts>
  <Company/>
  <LinksUpToDate>false</LinksUpToDate>
  <CharactersWithSpaces>39443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SECŢIUNEA III</dc:title>
  <dc:creator>Purdel Razvan Mihai</dc:creator>
  <cp:lastModifiedBy>delia.florea</cp:lastModifiedBy>
  <cp:revision>13</cp:revision>
  <cp:lastPrinted>2025-07-22T12:39:00Z</cp:lastPrinted>
  <dcterms:created xsi:type="dcterms:W3CDTF">2025-07-22T10:53:00Z</dcterms:created>
  <dcterms:modified xsi:type="dcterms:W3CDTF">2025-07-22T12:41:00Z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